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ABBF9D" w14:textId="0B76C066" w:rsidR="002A48AD" w:rsidRDefault="00B85837" w:rsidP="007166CE">
      <w:pPr>
        <w:pStyle w:val="berschrift1"/>
      </w:pPr>
      <w:r>
        <w:rPr>
          <w:noProof/>
        </w:rPr>
        <w:drawing>
          <wp:inline distT="0" distB="0" distL="0" distR="0" wp14:anchorId="65BFC0B9" wp14:editId="612001A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746D890" w14:textId="1EF596ED" w:rsidR="007166CE" w:rsidRDefault="007166CE" w:rsidP="007166CE">
      <w:pPr>
        <w:pStyle w:val="berschrift1"/>
      </w:pPr>
      <w:r>
        <w:br w:type="page"/>
      </w:r>
      <w:r>
        <w:lastRenderedPageBreak/>
        <w:t>Vorwort</w:t>
      </w:r>
    </w:p>
    <w:p w14:paraId="73EEFB8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23372FC" w14:textId="77777777" w:rsidR="007E1779" w:rsidRDefault="008D7463" w:rsidP="007166CE">
      <w:r>
        <w:t xml:space="preserve">Dieses Jahr hat uns allen eine Menge abverlangt – doch Gott hat uns hindurchgetragen. </w:t>
      </w:r>
    </w:p>
    <w:p w14:paraId="7ACEEF6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FC35C05" w14:textId="77777777" w:rsidR="007E1779" w:rsidRDefault="007E1779" w:rsidP="007166CE">
      <w:r>
        <w:t>Vielleicht hat aber auch der eine oder die andere Lust, mitzumachen und neue Bücher zu erstellen – sprecht mich einfach an.</w:t>
      </w:r>
    </w:p>
    <w:p w14:paraId="34AE13BE" w14:textId="77777777" w:rsidR="007166CE" w:rsidRDefault="007166CE" w:rsidP="007166CE">
      <w:r>
        <w:t>Euch allen wünsche ich Gottes reichen Segen und dass Ihr für Euch interessante Texte hier findet. Für Anregungen bin ich immer dankbar.</w:t>
      </w:r>
    </w:p>
    <w:p w14:paraId="15383778" w14:textId="77777777" w:rsidR="007166CE" w:rsidRDefault="007166CE" w:rsidP="007166CE">
      <w:r>
        <w:t>Gruß &amp; Segen,</w:t>
      </w:r>
    </w:p>
    <w:p w14:paraId="28B4A919" w14:textId="77777777" w:rsidR="007166CE" w:rsidRDefault="007166CE" w:rsidP="007166CE">
      <w:r>
        <w:t>Andreas</w:t>
      </w:r>
    </w:p>
    <w:p w14:paraId="35C7E7E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D1AB784" w14:textId="154E8471" w:rsidR="0014063A" w:rsidRPr="0014063A" w:rsidRDefault="0014063A" w:rsidP="0014063A">
      <w:pPr>
        <w:pStyle w:val="berschrift1"/>
      </w:pPr>
      <w:r w:rsidRPr="0014063A">
        <w:t xml:space="preserve">Drey </w:t>
      </w:r>
      <w:proofErr w:type="spellStart"/>
      <w:r w:rsidRPr="0014063A">
        <w:t>Christlihe</w:t>
      </w:r>
      <w:proofErr w:type="spellEnd"/>
      <w:r w:rsidRPr="0014063A">
        <w:t xml:space="preserve"> </w:t>
      </w:r>
      <w:proofErr w:type="spellStart"/>
      <w:r w:rsidRPr="0014063A">
        <w:t>ermanung</w:t>
      </w:r>
      <w:proofErr w:type="spellEnd"/>
      <w:r w:rsidRPr="0014063A">
        <w:t xml:space="preserve"> an die </w:t>
      </w:r>
      <w:proofErr w:type="spellStart"/>
      <w:r w:rsidRPr="0014063A">
        <w:t>Beüwerschafft</w:t>
      </w:r>
      <w:proofErr w:type="spellEnd"/>
      <w:r w:rsidRPr="0014063A">
        <w:t xml:space="preserve">/ </w:t>
      </w:r>
      <w:r w:rsidRPr="0014063A">
        <w:rPr>
          <w:rStyle w:val="Fett"/>
          <w:rFonts w:eastAsiaTheme="majorEastAsia"/>
          <w:b/>
          <w:bCs/>
        </w:rPr>
        <w:t xml:space="preserve">die </w:t>
      </w:r>
      <w:proofErr w:type="spellStart"/>
      <w:r w:rsidRPr="0014063A">
        <w:rPr>
          <w:rStyle w:val="Fett"/>
          <w:rFonts w:eastAsiaTheme="majorEastAsia"/>
          <w:b/>
          <w:bCs/>
        </w:rPr>
        <w:t>zwu</w:t>
      </w:r>
      <w:proofErr w:type="spellEnd"/>
      <w:r w:rsidRPr="0014063A">
        <w:rPr>
          <w:rStyle w:val="Fett"/>
          <w:rFonts w:eastAsiaTheme="majorEastAsia"/>
          <w:b/>
          <w:bCs/>
        </w:rPr>
        <w:t xml:space="preserve">/ ehe sie vor </w:t>
      </w:r>
      <w:proofErr w:type="spellStart"/>
      <w:r w:rsidRPr="0014063A">
        <w:rPr>
          <w:rStyle w:val="Fett"/>
          <w:rFonts w:eastAsiaTheme="majorEastAsia"/>
          <w:b/>
          <w:bCs/>
        </w:rPr>
        <w:t>Weynßperg</w:t>
      </w:r>
      <w:proofErr w:type="spellEnd"/>
      <w:r w:rsidRPr="0014063A">
        <w:rPr>
          <w:rStyle w:val="Fett"/>
          <w:rFonts w:eastAsiaTheme="majorEastAsia"/>
          <w:b/>
          <w:bCs/>
        </w:rPr>
        <w:t xml:space="preserve"> gezogen/ von </w:t>
      </w:r>
      <w:proofErr w:type="spellStart"/>
      <w:r w:rsidRPr="0014063A">
        <w:rPr>
          <w:rStyle w:val="Fett"/>
          <w:rFonts w:eastAsiaTheme="majorEastAsia"/>
          <w:b/>
          <w:bCs/>
        </w:rPr>
        <w:t>jrem</w:t>
      </w:r>
      <w:proofErr w:type="spellEnd"/>
      <w:r w:rsidRPr="0014063A">
        <w:rPr>
          <w:rStyle w:val="Fett"/>
          <w:rFonts w:eastAsiaTheme="majorEastAsia"/>
          <w:b/>
          <w:bCs/>
        </w:rPr>
        <w:t xml:space="preserve"> </w:t>
      </w:r>
      <w:proofErr w:type="spellStart"/>
      <w:r w:rsidRPr="0014063A">
        <w:rPr>
          <w:rStyle w:val="Fett"/>
          <w:rFonts w:eastAsiaTheme="majorEastAsia"/>
          <w:b/>
          <w:bCs/>
        </w:rPr>
        <w:t>fürnemmen</w:t>
      </w:r>
      <w:proofErr w:type="spellEnd"/>
      <w:r w:rsidRPr="0014063A">
        <w:rPr>
          <w:rStyle w:val="Fett"/>
          <w:rFonts w:eastAsiaTheme="majorEastAsia"/>
          <w:b/>
          <w:bCs/>
        </w:rPr>
        <w:t xml:space="preserve"> abzustehen. Die dritt/ nach der </w:t>
      </w:r>
      <w:proofErr w:type="spellStart"/>
      <w:r w:rsidRPr="0014063A">
        <w:rPr>
          <w:rStyle w:val="Fett"/>
          <w:rFonts w:eastAsiaTheme="majorEastAsia"/>
          <w:b/>
          <w:bCs/>
        </w:rPr>
        <w:t>Grewsenlichen</w:t>
      </w:r>
      <w:proofErr w:type="spellEnd"/>
      <w:r w:rsidRPr="0014063A">
        <w:rPr>
          <w:rStyle w:val="Fett"/>
          <w:rFonts w:eastAsiaTheme="majorEastAsia"/>
          <w:b/>
          <w:bCs/>
        </w:rPr>
        <w:t xml:space="preserve"> </w:t>
      </w:r>
      <w:proofErr w:type="spellStart"/>
      <w:r w:rsidRPr="0014063A">
        <w:rPr>
          <w:rStyle w:val="Fett"/>
          <w:rFonts w:eastAsiaTheme="majorEastAsia"/>
          <w:b/>
          <w:bCs/>
        </w:rPr>
        <w:t>thatte</w:t>
      </w:r>
      <w:proofErr w:type="spellEnd"/>
      <w:r w:rsidRPr="0014063A">
        <w:rPr>
          <w:rStyle w:val="Fett"/>
          <w:rFonts w:eastAsiaTheme="majorEastAsia"/>
          <w:b/>
          <w:bCs/>
        </w:rPr>
        <w:t xml:space="preserve"> zu </w:t>
      </w:r>
      <w:proofErr w:type="spellStart"/>
      <w:r w:rsidRPr="0014063A">
        <w:rPr>
          <w:rStyle w:val="Fett"/>
          <w:rFonts w:eastAsiaTheme="majorEastAsia"/>
          <w:b/>
          <w:bCs/>
        </w:rPr>
        <w:t>Weynßperg</w:t>
      </w:r>
      <w:proofErr w:type="spellEnd"/>
      <w:r w:rsidRPr="0014063A">
        <w:rPr>
          <w:rStyle w:val="Fett"/>
          <w:rFonts w:eastAsiaTheme="majorEastAsia"/>
          <w:b/>
          <w:bCs/>
        </w:rPr>
        <w:t xml:space="preserve"> </w:t>
      </w:r>
      <w:proofErr w:type="spellStart"/>
      <w:r w:rsidRPr="0014063A">
        <w:rPr>
          <w:rStyle w:val="Fett"/>
          <w:rFonts w:eastAsiaTheme="majorEastAsia"/>
          <w:b/>
          <w:bCs/>
        </w:rPr>
        <w:t>verloffen</w:t>
      </w:r>
      <w:proofErr w:type="spellEnd"/>
      <w:r w:rsidRPr="0014063A">
        <w:rPr>
          <w:rStyle w:val="Fett"/>
          <w:rFonts w:eastAsiaTheme="majorEastAsia"/>
          <w:b/>
          <w:bCs/>
        </w:rPr>
        <w:t xml:space="preserve"> </w:t>
      </w:r>
      <w:proofErr w:type="spellStart"/>
      <w:r w:rsidRPr="0014063A">
        <w:rPr>
          <w:rStyle w:val="Fett"/>
          <w:rFonts w:eastAsiaTheme="majorEastAsia"/>
          <w:b/>
          <w:bCs/>
        </w:rPr>
        <w:t>zügeschickt</w:t>
      </w:r>
      <w:proofErr w:type="spellEnd"/>
      <w:r w:rsidRPr="0014063A">
        <w:rPr>
          <w:rStyle w:val="Fett"/>
          <w:rFonts w:eastAsiaTheme="majorEastAsia"/>
          <w:b/>
          <w:bCs/>
        </w:rPr>
        <w:t xml:space="preserve"> von Johan </w:t>
      </w:r>
      <w:proofErr w:type="spellStart"/>
      <w:r w:rsidRPr="0014063A">
        <w:rPr>
          <w:rStyle w:val="Fett"/>
          <w:rFonts w:eastAsiaTheme="majorEastAsia"/>
          <w:b/>
          <w:bCs/>
        </w:rPr>
        <w:t>Lachamon</w:t>
      </w:r>
      <w:proofErr w:type="spellEnd"/>
      <w:r w:rsidRPr="0014063A">
        <w:rPr>
          <w:rStyle w:val="Fett"/>
          <w:rFonts w:eastAsiaTheme="majorEastAsia"/>
          <w:b/>
          <w:bCs/>
        </w:rPr>
        <w:t xml:space="preserve"> </w:t>
      </w:r>
      <w:proofErr w:type="spellStart"/>
      <w:r w:rsidRPr="0014063A">
        <w:rPr>
          <w:rStyle w:val="Fett"/>
          <w:rFonts w:eastAsiaTheme="majorEastAsia"/>
          <w:b/>
          <w:bCs/>
        </w:rPr>
        <w:t>Predicanten</w:t>
      </w:r>
      <w:proofErr w:type="spellEnd"/>
      <w:r w:rsidRPr="0014063A">
        <w:rPr>
          <w:rStyle w:val="Fett"/>
          <w:rFonts w:eastAsiaTheme="majorEastAsia"/>
          <w:b/>
          <w:bCs/>
        </w:rPr>
        <w:t xml:space="preserve"> zu </w:t>
      </w:r>
      <w:proofErr w:type="spellStart"/>
      <w:r w:rsidRPr="0014063A">
        <w:rPr>
          <w:rStyle w:val="Fett"/>
          <w:rFonts w:eastAsiaTheme="majorEastAsia"/>
          <w:b/>
          <w:bCs/>
        </w:rPr>
        <w:t>Haylpron</w:t>
      </w:r>
      <w:proofErr w:type="spellEnd"/>
      <w:r w:rsidRPr="0014063A">
        <w:rPr>
          <w:rStyle w:val="Fett"/>
          <w:rFonts w:eastAsiaTheme="majorEastAsia"/>
          <w:b/>
          <w:bCs/>
        </w:rPr>
        <w:t>.</w:t>
      </w:r>
      <w:r w:rsidRPr="0014063A">
        <w:t xml:space="preserve"> </w:t>
      </w:r>
    </w:p>
    <w:p w14:paraId="5B9CDA79" w14:textId="77777777" w:rsidR="0014063A" w:rsidRDefault="0014063A" w:rsidP="0014063A">
      <w:pPr>
        <w:pStyle w:val="berschrift2"/>
        <w:rPr>
          <w:sz w:val="48"/>
          <w:szCs w:val="48"/>
          <w:lang w:eastAsia="de-DE"/>
        </w:rPr>
      </w:pPr>
      <w:r>
        <w:t>Erste Ermahnung</w:t>
      </w:r>
    </w:p>
    <w:p w14:paraId="2B762D93" w14:textId="77777777" w:rsidR="0014063A" w:rsidRDefault="0014063A" w:rsidP="0014063A">
      <w:pPr>
        <w:pStyle w:val="StandardWeb"/>
      </w:pPr>
      <w:proofErr w:type="spellStart"/>
      <w:r>
        <w:t>GNad</w:t>
      </w:r>
      <w:proofErr w:type="spellEnd"/>
      <w:r>
        <w:t xml:space="preserve"> </w:t>
      </w:r>
      <w:proofErr w:type="spellStart"/>
      <w:r>
        <w:t>vnd</w:t>
      </w:r>
      <w:proofErr w:type="spellEnd"/>
      <w:r>
        <w:t xml:space="preserve"> Fried von </w:t>
      </w:r>
      <w:proofErr w:type="spellStart"/>
      <w:r>
        <w:t>Got</w:t>
      </w:r>
      <w:proofErr w:type="spellEnd"/>
      <w:r>
        <w:t xml:space="preserve"> dem Vatter </w:t>
      </w:r>
      <w:proofErr w:type="spellStart"/>
      <w:r>
        <w:t>vnnd</w:t>
      </w:r>
      <w:proofErr w:type="spellEnd"/>
      <w:r>
        <w:t xml:space="preserve"> </w:t>
      </w:r>
      <w:proofErr w:type="spellStart"/>
      <w:r>
        <w:t>vnnßerm</w:t>
      </w:r>
      <w:proofErr w:type="spellEnd"/>
      <w:r>
        <w:t xml:space="preserve"> Herren </w:t>
      </w:r>
      <w:proofErr w:type="spellStart"/>
      <w:r>
        <w:t>Jhesu</w:t>
      </w:r>
      <w:proofErr w:type="spellEnd"/>
      <w:r>
        <w:t xml:space="preserve"> Christo wünsch ich, Johan </w:t>
      </w:r>
      <w:proofErr w:type="spellStart"/>
      <w:r>
        <w:t>Lachamann</w:t>
      </w:r>
      <w:proofErr w:type="spellEnd"/>
      <w:r>
        <w:t xml:space="preserve">, </w:t>
      </w:r>
      <w:proofErr w:type="spellStart"/>
      <w:r>
        <w:t>burger</w:t>
      </w:r>
      <w:proofErr w:type="spellEnd"/>
      <w:r>
        <w:t xml:space="preserve"> </w:t>
      </w:r>
      <w:proofErr w:type="spellStart"/>
      <w:r>
        <w:t>vnd</w:t>
      </w:r>
      <w:proofErr w:type="spellEnd"/>
      <w:r>
        <w:t xml:space="preserve"> </w:t>
      </w:r>
      <w:proofErr w:type="spellStart"/>
      <w:r>
        <w:t>prediger</w:t>
      </w:r>
      <w:proofErr w:type="spellEnd"/>
      <w:r>
        <w:t xml:space="preserve"> zu </w:t>
      </w:r>
      <w:proofErr w:type="spellStart"/>
      <w:r>
        <w:t>Heylpron</w:t>
      </w:r>
      <w:proofErr w:type="spellEnd"/>
      <w:r>
        <w:t xml:space="preserve">, </w:t>
      </w:r>
      <w:proofErr w:type="spellStart"/>
      <w:r>
        <w:t>eüch</w:t>
      </w:r>
      <w:proofErr w:type="spellEnd"/>
      <w:r>
        <w:t xml:space="preserve"> allen Christlichen </w:t>
      </w:r>
      <w:proofErr w:type="spellStart"/>
      <w:r>
        <w:t>brüdern</w:t>
      </w:r>
      <w:proofErr w:type="spellEnd"/>
      <w:r>
        <w:t xml:space="preserve"> mit gehorsamen willigen diensten </w:t>
      </w:r>
      <w:proofErr w:type="spellStart"/>
      <w:r>
        <w:t>allzeyt</w:t>
      </w:r>
      <w:proofErr w:type="spellEnd"/>
      <w:r>
        <w:t xml:space="preserve"> </w:t>
      </w:r>
      <w:proofErr w:type="spellStart"/>
      <w:r>
        <w:t>beuor</w:t>
      </w:r>
      <w:proofErr w:type="spellEnd"/>
      <w:r>
        <w:t xml:space="preserve">. Aller liebsten </w:t>
      </w:r>
      <w:proofErr w:type="spellStart"/>
      <w:r>
        <w:t>brüder</w:t>
      </w:r>
      <w:proofErr w:type="spellEnd"/>
      <w:r>
        <w:t xml:space="preserve">, des mich bewegt zu </w:t>
      </w:r>
      <w:proofErr w:type="spellStart"/>
      <w:r>
        <w:t>eüch</w:t>
      </w:r>
      <w:proofErr w:type="spellEnd"/>
      <w:r>
        <w:t xml:space="preserve"> zu </w:t>
      </w:r>
      <w:proofErr w:type="spellStart"/>
      <w:r>
        <w:t>schreyben</w:t>
      </w:r>
      <w:proofErr w:type="spellEnd"/>
      <w:r>
        <w:t xml:space="preserve">, do ich persönlich </w:t>
      </w:r>
      <w:proofErr w:type="spellStart"/>
      <w:r>
        <w:t>vil</w:t>
      </w:r>
      <w:proofErr w:type="spellEnd"/>
      <w:r>
        <w:t xml:space="preserve"> lieber bey </w:t>
      </w:r>
      <w:proofErr w:type="spellStart"/>
      <w:r>
        <w:t>eüch</w:t>
      </w:r>
      <w:proofErr w:type="spellEnd"/>
      <w:r>
        <w:t xml:space="preserve">, wo der </w:t>
      </w:r>
      <w:proofErr w:type="spellStart"/>
      <w:r>
        <w:t>zugang</w:t>
      </w:r>
      <w:proofErr w:type="spellEnd"/>
      <w:r>
        <w:t xml:space="preserve"> mich zu hören sein </w:t>
      </w:r>
      <w:proofErr w:type="spellStart"/>
      <w:r>
        <w:t>wolt</w:t>
      </w:r>
      <w:proofErr w:type="spellEnd"/>
      <w:r>
        <w:t xml:space="preserve">, ist </w:t>
      </w:r>
      <w:proofErr w:type="spellStart"/>
      <w:r>
        <w:t>hertzlich</w:t>
      </w:r>
      <w:proofErr w:type="spellEnd"/>
      <w:r>
        <w:t xml:space="preserve"> brüderlich lieb, die ich </w:t>
      </w:r>
      <w:proofErr w:type="spellStart"/>
      <w:r>
        <w:t>schüldig</w:t>
      </w:r>
      <w:proofErr w:type="spellEnd"/>
      <w:r>
        <w:t xml:space="preserve"> bin bey </w:t>
      </w:r>
      <w:proofErr w:type="spellStart"/>
      <w:r>
        <w:t>vnser</w:t>
      </w:r>
      <w:proofErr w:type="spellEnd"/>
      <w:r>
        <w:t xml:space="preserve"> </w:t>
      </w:r>
      <w:proofErr w:type="spellStart"/>
      <w:r>
        <w:t>seel</w:t>
      </w:r>
      <w:proofErr w:type="spellEnd"/>
      <w:r>
        <w:t xml:space="preserve"> </w:t>
      </w:r>
      <w:proofErr w:type="spellStart"/>
      <w:r>
        <w:t>seligkeit</w:t>
      </w:r>
      <w:proofErr w:type="spellEnd"/>
      <w:r>
        <w:t xml:space="preserve"> mit </w:t>
      </w:r>
      <w:proofErr w:type="spellStart"/>
      <w:r>
        <w:t>zetheylen</w:t>
      </w:r>
      <w:proofErr w:type="spellEnd"/>
      <w:r>
        <w:t xml:space="preserve">, den </w:t>
      </w:r>
      <w:proofErr w:type="spellStart"/>
      <w:r>
        <w:t>jrrigen</w:t>
      </w:r>
      <w:proofErr w:type="spellEnd"/>
      <w:r>
        <w:t xml:space="preserve"> </w:t>
      </w:r>
      <w:proofErr w:type="spellStart"/>
      <w:r>
        <w:t>auff</w:t>
      </w:r>
      <w:proofErr w:type="spellEnd"/>
      <w:r>
        <w:t xml:space="preserve"> den weg Christi </w:t>
      </w:r>
      <w:proofErr w:type="spellStart"/>
      <w:r>
        <w:t>vnsers</w:t>
      </w:r>
      <w:proofErr w:type="spellEnd"/>
      <w:r>
        <w:t xml:space="preserve"> </w:t>
      </w:r>
      <w:proofErr w:type="spellStart"/>
      <w:r>
        <w:t>seligmachers</w:t>
      </w:r>
      <w:proofErr w:type="spellEnd"/>
      <w:r>
        <w:t xml:space="preserve"> zu </w:t>
      </w:r>
      <w:proofErr w:type="spellStart"/>
      <w:r>
        <w:t>weysen</w:t>
      </w:r>
      <w:proofErr w:type="spellEnd"/>
      <w:r>
        <w:t xml:space="preserve">. So ist gewißlich </w:t>
      </w:r>
      <w:proofErr w:type="spellStart"/>
      <w:r>
        <w:t>eüwer</w:t>
      </w:r>
      <w:proofErr w:type="spellEnd"/>
      <w:r>
        <w:t xml:space="preserve"> </w:t>
      </w:r>
      <w:proofErr w:type="spellStart"/>
      <w:r>
        <w:t>fürnemmen</w:t>
      </w:r>
      <w:proofErr w:type="spellEnd"/>
      <w:r>
        <w:t xml:space="preserve"> (wie ich höre) nichts </w:t>
      </w:r>
      <w:proofErr w:type="spellStart"/>
      <w:r>
        <w:t>auß</w:t>
      </w:r>
      <w:proofErr w:type="spellEnd"/>
      <w:r>
        <w:t xml:space="preserve"> dem Wort Gottes, durch des wir all selig müssen werden, Noch </w:t>
      </w:r>
      <w:proofErr w:type="spellStart"/>
      <w:r>
        <w:t>mynder</w:t>
      </w:r>
      <w:proofErr w:type="spellEnd"/>
      <w:r>
        <w:t xml:space="preserve"> </w:t>
      </w:r>
      <w:proofErr w:type="spellStart"/>
      <w:r>
        <w:t>ewer</w:t>
      </w:r>
      <w:proofErr w:type="spellEnd"/>
      <w:r>
        <w:t xml:space="preserve"> </w:t>
      </w:r>
      <w:proofErr w:type="spellStart"/>
      <w:r>
        <w:t>handlung</w:t>
      </w:r>
      <w:proofErr w:type="spellEnd"/>
      <w:r>
        <w:t xml:space="preserve"> </w:t>
      </w:r>
      <w:proofErr w:type="spellStart"/>
      <w:r>
        <w:t>auß</w:t>
      </w:r>
      <w:proofErr w:type="spellEnd"/>
      <w:r>
        <w:t xml:space="preserve"> dem </w:t>
      </w:r>
      <w:proofErr w:type="spellStart"/>
      <w:r>
        <w:t>glaüben</w:t>
      </w:r>
      <w:proofErr w:type="spellEnd"/>
      <w:r>
        <w:t xml:space="preserve"> fliessen, on den wir </w:t>
      </w:r>
      <w:proofErr w:type="spellStart"/>
      <w:r>
        <w:t>got</w:t>
      </w:r>
      <w:proofErr w:type="spellEnd"/>
      <w:r>
        <w:t xml:space="preserve"> </w:t>
      </w:r>
      <w:proofErr w:type="spellStart"/>
      <w:r>
        <w:t>nit</w:t>
      </w:r>
      <w:proofErr w:type="spellEnd"/>
      <w:r>
        <w:t xml:space="preserve"> </w:t>
      </w:r>
      <w:proofErr w:type="spellStart"/>
      <w:r>
        <w:t>gefellig</w:t>
      </w:r>
      <w:proofErr w:type="spellEnd"/>
      <w:r>
        <w:t xml:space="preserve"> sein mögen. Ein </w:t>
      </w:r>
      <w:proofErr w:type="spellStart"/>
      <w:r>
        <w:t>yeder</w:t>
      </w:r>
      <w:proofErr w:type="spellEnd"/>
      <w:r>
        <w:t xml:space="preserve"> </w:t>
      </w:r>
      <w:proofErr w:type="spellStart"/>
      <w:r>
        <w:t>Christglaübiger</w:t>
      </w:r>
      <w:proofErr w:type="spellEnd"/>
      <w:r>
        <w:t xml:space="preserve"> </w:t>
      </w:r>
      <w:proofErr w:type="spellStart"/>
      <w:r>
        <w:t>sol</w:t>
      </w:r>
      <w:proofErr w:type="spellEnd"/>
      <w:r>
        <w:t xml:space="preserve"> </w:t>
      </w:r>
      <w:proofErr w:type="spellStart"/>
      <w:r>
        <w:t>seyner</w:t>
      </w:r>
      <w:proofErr w:type="spellEnd"/>
      <w:r>
        <w:t xml:space="preserve"> </w:t>
      </w:r>
      <w:proofErr w:type="spellStart"/>
      <w:r>
        <w:t>öberckeit</w:t>
      </w:r>
      <w:proofErr w:type="spellEnd"/>
      <w:r>
        <w:t xml:space="preserve"> gehorsame </w:t>
      </w:r>
      <w:proofErr w:type="spellStart"/>
      <w:r>
        <w:t>leysten</w:t>
      </w:r>
      <w:proofErr w:type="spellEnd"/>
      <w:r>
        <w:t xml:space="preserve">, Ob sie schon tyrannisch </w:t>
      </w:r>
      <w:proofErr w:type="spellStart"/>
      <w:r>
        <w:t>vnd</w:t>
      </w:r>
      <w:proofErr w:type="spellEnd"/>
      <w:r>
        <w:t xml:space="preserve"> </w:t>
      </w:r>
      <w:proofErr w:type="spellStart"/>
      <w:r>
        <w:t>heydenisch</w:t>
      </w:r>
      <w:proofErr w:type="spellEnd"/>
      <w:r>
        <w:t xml:space="preserve"> </w:t>
      </w:r>
      <w:proofErr w:type="spellStart"/>
      <w:r>
        <w:t>were</w:t>
      </w:r>
      <w:proofErr w:type="spellEnd"/>
      <w:r>
        <w:t xml:space="preserve"> dero Christus </w:t>
      </w:r>
      <w:proofErr w:type="spellStart"/>
      <w:r>
        <w:t>vnser</w:t>
      </w:r>
      <w:proofErr w:type="spellEnd"/>
      <w:r>
        <w:t xml:space="preserve"> </w:t>
      </w:r>
      <w:proofErr w:type="spellStart"/>
      <w:r>
        <w:t>erlöser</w:t>
      </w:r>
      <w:proofErr w:type="spellEnd"/>
      <w:r>
        <w:t xml:space="preserve"> </w:t>
      </w:r>
      <w:proofErr w:type="spellStart"/>
      <w:r>
        <w:t>vnderthenig</w:t>
      </w:r>
      <w:proofErr w:type="spellEnd"/>
      <w:r>
        <w:t xml:space="preserve"> gewesen, </w:t>
      </w:r>
      <w:proofErr w:type="spellStart"/>
      <w:r>
        <w:t>vns</w:t>
      </w:r>
      <w:proofErr w:type="spellEnd"/>
      <w:r>
        <w:t xml:space="preserve"> </w:t>
      </w:r>
      <w:proofErr w:type="spellStart"/>
      <w:r>
        <w:t>gepotten</w:t>
      </w:r>
      <w:proofErr w:type="spellEnd"/>
      <w:r>
        <w:t xml:space="preserve">, dero </w:t>
      </w:r>
      <w:proofErr w:type="spellStart"/>
      <w:r>
        <w:t>nit</w:t>
      </w:r>
      <w:proofErr w:type="spellEnd"/>
      <w:r>
        <w:t xml:space="preserve"> widerstreben. Nichts ist, es ist </w:t>
      </w:r>
      <w:proofErr w:type="spellStart"/>
      <w:r>
        <w:t>auß</w:t>
      </w:r>
      <w:proofErr w:type="spellEnd"/>
      <w:r>
        <w:t xml:space="preserve"> </w:t>
      </w:r>
      <w:proofErr w:type="spellStart"/>
      <w:r>
        <w:t>got</w:t>
      </w:r>
      <w:proofErr w:type="spellEnd"/>
      <w:r>
        <w:t xml:space="preserve">, </w:t>
      </w:r>
      <w:proofErr w:type="spellStart"/>
      <w:r>
        <w:t>volgt</w:t>
      </w:r>
      <w:proofErr w:type="spellEnd"/>
      <w:r>
        <w:t xml:space="preserve"> darauß, das tyrannisch </w:t>
      </w:r>
      <w:proofErr w:type="spellStart"/>
      <w:r>
        <w:t>öberckeit</w:t>
      </w:r>
      <w:proofErr w:type="spellEnd"/>
      <w:r>
        <w:t xml:space="preserve"> (so sie </w:t>
      </w:r>
      <w:proofErr w:type="spellStart"/>
      <w:r>
        <w:t>ye</w:t>
      </w:r>
      <w:proofErr w:type="spellEnd"/>
      <w:r>
        <w:t xml:space="preserve"> also </w:t>
      </w:r>
      <w:proofErr w:type="spellStart"/>
      <w:r>
        <w:t>weren</w:t>
      </w:r>
      <w:proofErr w:type="spellEnd"/>
      <w:r>
        <w:t xml:space="preserve">) </w:t>
      </w:r>
      <w:proofErr w:type="spellStart"/>
      <w:r>
        <w:t>auß</w:t>
      </w:r>
      <w:proofErr w:type="spellEnd"/>
      <w:r>
        <w:t xml:space="preserve"> dem willen Gottes ist, dero wir </w:t>
      </w:r>
      <w:proofErr w:type="spellStart"/>
      <w:r>
        <w:t>freuelich</w:t>
      </w:r>
      <w:proofErr w:type="spellEnd"/>
      <w:r>
        <w:t xml:space="preserve"> </w:t>
      </w:r>
      <w:proofErr w:type="spellStart"/>
      <w:r>
        <w:t>auß</w:t>
      </w:r>
      <w:proofErr w:type="spellEnd"/>
      <w:r>
        <w:t xml:space="preserve"> </w:t>
      </w:r>
      <w:proofErr w:type="spellStart"/>
      <w:r>
        <w:t>vnserm</w:t>
      </w:r>
      <w:proofErr w:type="spellEnd"/>
      <w:r>
        <w:t xml:space="preserve"> </w:t>
      </w:r>
      <w:proofErr w:type="spellStart"/>
      <w:r>
        <w:t>gewalt</w:t>
      </w:r>
      <w:proofErr w:type="spellEnd"/>
      <w:r>
        <w:t xml:space="preserve"> nit widerstreben sollen. Dann, wo </w:t>
      </w:r>
      <w:proofErr w:type="spellStart"/>
      <w:r>
        <w:t>gott</w:t>
      </w:r>
      <w:proofErr w:type="spellEnd"/>
      <w:r>
        <w:t xml:space="preserve"> </w:t>
      </w:r>
      <w:proofErr w:type="spellStart"/>
      <w:r>
        <w:t>wolt</w:t>
      </w:r>
      <w:proofErr w:type="spellEnd"/>
      <w:r>
        <w:t xml:space="preserve">, so geb er </w:t>
      </w:r>
      <w:proofErr w:type="spellStart"/>
      <w:r>
        <w:t>vns</w:t>
      </w:r>
      <w:proofErr w:type="spellEnd"/>
      <w:r>
        <w:t xml:space="preserve"> ein </w:t>
      </w:r>
      <w:proofErr w:type="spellStart"/>
      <w:r>
        <w:t>miltern</w:t>
      </w:r>
      <w:proofErr w:type="spellEnd"/>
      <w:r>
        <w:t xml:space="preserve"> </w:t>
      </w:r>
      <w:proofErr w:type="spellStart"/>
      <w:r>
        <w:t>magistrat</w:t>
      </w:r>
      <w:proofErr w:type="spellEnd"/>
      <w:r>
        <w:t xml:space="preserve">, </w:t>
      </w:r>
      <w:proofErr w:type="spellStart"/>
      <w:r>
        <w:t>vnnd</w:t>
      </w:r>
      <w:proofErr w:type="spellEnd"/>
      <w:r>
        <w:t xml:space="preserve"> wir </w:t>
      </w:r>
      <w:proofErr w:type="spellStart"/>
      <w:r>
        <w:t>teglich</w:t>
      </w:r>
      <w:proofErr w:type="spellEnd"/>
      <w:r>
        <w:t xml:space="preserve"> sprechen: Dein will geschehe in </w:t>
      </w:r>
      <w:proofErr w:type="spellStart"/>
      <w:r>
        <w:t>hymmel</w:t>
      </w:r>
      <w:proofErr w:type="spellEnd"/>
      <w:r>
        <w:t xml:space="preserve"> </w:t>
      </w:r>
      <w:proofErr w:type="spellStart"/>
      <w:r>
        <w:t>vnd</w:t>
      </w:r>
      <w:proofErr w:type="spellEnd"/>
      <w:r>
        <w:t xml:space="preserve"> als </w:t>
      </w:r>
      <w:proofErr w:type="spellStart"/>
      <w:r>
        <w:t>vff</w:t>
      </w:r>
      <w:proofErr w:type="spellEnd"/>
      <w:r>
        <w:t xml:space="preserve"> erden, do wir all </w:t>
      </w:r>
      <w:proofErr w:type="spellStart"/>
      <w:r>
        <w:t>vnser</w:t>
      </w:r>
      <w:proofErr w:type="spellEnd"/>
      <w:r>
        <w:t xml:space="preserve"> </w:t>
      </w:r>
      <w:proofErr w:type="spellStart"/>
      <w:r>
        <w:t>sach</w:t>
      </w:r>
      <w:proofErr w:type="spellEnd"/>
      <w:r>
        <w:t xml:space="preserve"> in göttlichen willen setzen. </w:t>
      </w:r>
      <w:proofErr w:type="spellStart"/>
      <w:r>
        <w:t>Darumb</w:t>
      </w:r>
      <w:proofErr w:type="spellEnd"/>
      <w:r>
        <w:t xml:space="preserve"> </w:t>
      </w:r>
      <w:proofErr w:type="spellStart"/>
      <w:r>
        <w:t>eynem</w:t>
      </w:r>
      <w:proofErr w:type="spellEnd"/>
      <w:r>
        <w:t xml:space="preserve"> </w:t>
      </w:r>
      <w:proofErr w:type="spellStart"/>
      <w:r>
        <w:t>glaübigen</w:t>
      </w:r>
      <w:proofErr w:type="spellEnd"/>
      <w:r>
        <w:t xml:space="preserve"> </w:t>
      </w:r>
      <w:proofErr w:type="spellStart"/>
      <w:r>
        <w:t>menschen</w:t>
      </w:r>
      <w:proofErr w:type="spellEnd"/>
      <w:r>
        <w:t xml:space="preserve"> nichts </w:t>
      </w:r>
      <w:proofErr w:type="spellStart"/>
      <w:r>
        <w:t>gebürt</w:t>
      </w:r>
      <w:proofErr w:type="spellEnd"/>
      <w:r>
        <w:t xml:space="preserve"> </w:t>
      </w:r>
      <w:proofErr w:type="spellStart"/>
      <w:r>
        <w:t>gewältigklig</w:t>
      </w:r>
      <w:proofErr w:type="spellEnd"/>
      <w:r>
        <w:t xml:space="preserve"> </w:t>
      </w:r>
      <w:proofErr w:type="spellStart"/>
      <w:r>
        <w:t>auß</w:t>
      </w:r>
      <w:proofErr w:type="spellEnd"/>
      <w:r>
        <w:t xml:space="preserve"> </w:t>
      </w:r>
      <w:proofErr w:type="spellStart"/>
      <w:r>
        <w:t>eygem</w:t>
      </w:r>
      <w:proofErr w:type="spellEnd"/>
      <w:r>
        <w:t xml:space="preserve"> </w:t>
      </w:r>
      <w:proofErr w:type="spellStart"/>
      <w:r>
        <w:t>fürnemmen</w:t>
      </w:r>
      <w:proofErr w:type="spellEnd"/>
      <w:r>
        <w:t xml:space="preserve"> wider die </w:t>
      </w:r>
      <w:proofErr w:type="spellStart"/>
      <w:r>
        <w:t>öberckeit</w:t>
      </w:r>
      <w:proofErr w:type="spellEnd"/>
      <w:r>
        <w:t xml:space="preserve"> schaffen, </w:t>
      </w:r>
      <w:proofErr w:type="spellStart"/>
      <w:r>
        <w:t>Alleyn</w:t>
      </w:r>
      <w:proofErr w:type="spellEnd"/>
      <w:r>
        <w:t xml:space="preserve"> durch ein </w:t>
      </w:r>
      <w:proofErr w:type="spellStart"/>
      <w:r>
        <w:t>hertzlichs</w:t>
      </w:r>
      <w:proofErr w:type="spellEnd"/>
      <w:r>
        <w:t xml:space="preserve"> </w:t>
      </w:r>
      <w:proofErr w:type="spellStart"/>
      <w:r>
        <w:t>andechtiges</w:t>
      </w:r>
      <w:proofErr w:type="spellEnd"/>
      <w:r>
        <w:t xml:space="preserve"> schreyen zu </w:t>
      </w:r>
      <w:proofErr w:type="spellStart"/>
      <w:r>
        <w:t>Got</w:t>
      </w:r>
      <w:proofErr w:type="spellEnd"/>
      <w:r>
        <w:t xml:space="preserve"> dem </w:t>
      </w:r>
      <w:proofErr w:type="spellStart"/>
      <w:r>
        <w:t>almechtigen</w:t>
      </w:r>
      <w:proofErr w:type="spellEnd"/>
      <w:r>
        <w:t xml:space="preserve">, </w:t>
      </w:r>
      <w:proofErr w:type="spellStart"/>
      <w:r>
        <w:t>vnßer</w:t>
      </w:r>
      <w:proofErr w:type="spellEnd"/>
      <w:r>
        <w:t xml:space="preserve"> schwere bürden (wo sie </w:t>
      </w:r>
      <w:proofErr w:type="spellStart"/>
      <w:r>
        <w:t>weren</w:t>
      </w:r>
      <w:proofErr w:type="spellEnd"/>
      <w:r>
        <w:t xml:space="preserve">) ansehen mit den </w:t>
      </w:r>
      <w:proofErr w:type="spellStart"/>
      <w:r>
        <w:t>aügen</w:t>
      </w:r>
      <w:proofErr w:type="spellEnd"/>
      <w:r>
        <w:t xml:space="preserve"> seiner </w:t>
      </w:r>
      <w:proofErr w:type="spellStart"/>
      <w:r>
        <w:t>barmhertzigkeit</w:t>
      </w:r>
      <w:proofErr w:type="spellEnd"/>
      <w:r>
        <w:t xml:space="preserve">. So </w:t>
      </w:r>
      <w:proofErr w:type="spellStart"/>
      <w:r>
        <w:t>wil</w:t>
      </w:r>
      <w:proofErr w:type="spellEnd"/>
      <w:r>
        <w:t xml:space="preserve"> er </w:t>
      </w:r>
      <w:proofErr w:type="spellStart"/>
      <w:r>
        <w:t>vns</w:t>
      </w:r>
      <w:proofErr w:type="spellEnd"/>
      <w:r>
        <w:t xml:space="preserve"> alles geben, was wir jn bitten. Auch sein </w:t>
      </w:r>
      <w:proofErr w:type="spellStart"/>
      <w:r>
        <w:t>vnser</w:t>
      </w:r>
      <w:proofErr w:type="spellEnd"/>
      <w:r>
        <w:t xml:space="preserve"> bürden hie </w:t>
      </w:r>
      <w:proofErr w:type="spellStart"/>
      <w:r>
        <w:t>vnd</w:t>
      </w:r>
      <w:proofErr w:type="spellEnd"/>
      <w:r>
        <w:t xml:space="preserve"> in </w:t>
      </w:r>
      <w:proofErr w:type="spellStart"/>
      <w:r>
        <w:t>diser</w:t>
      </w:r>
      <w:proofErr w:type="spellEnd"/>
      <w:r>
        <w:t xml:space="preserve"> </w:t>
      </w:r>
      <w:proofErr w:type="spellStart"/>
      <w:r>
        <w:t>gegnet</w:t>
      </w:r>
      <w:proofErr w:type="spellEnd"/>
      <w:r>
        <w:t xml:space="preserve"> </w:t>
      </w:r>
      <w:proofErr w:type="spellStart"/>
      <w:r>
        <w:t>vil</w:t>
      </w:r>
      <w:proofErr w:type="spellEnd"/>
      <w:r>
        <w:t xml:space="preserve"> anderst </w:t>
      </w:r>
      <w:proofErr w:type="spellStart"/>
      <w:r>
        <w:t>gestalt</w:t>
      </w:r>
      <w:proofErr w:type="spellEnd"/>
      <w:r>
        <w:t xml:space="preserve"> dann der armen </w:t>
      </w:r>
      <w:proofErr w:type="spellStart"/>
      <w:r>
        <w:t>leüt</w:t>
      </w:r>
      <w:proofErr w:type="spellEnd"/>
      <w:r>
        <w:t xml:space="preserve"> </w:t>
      </w:r>
      <w:proofErr w:type="spellStart"/>
      <w:r>
        <w:t>jm</w:t>
      </w:r>
      <w:proofErr w:type="spellEnd"/>
      <w:r>
        <w:t xml:space="preserve"> </w:t>
      </w:r>
      <w:proofErr w:type="spellStart"/>
      <w:r>
        <w:t>oberlandt</w:t>
      </w:r>
      <w:proofErr w:type="spellEnd"/>
      <w:r>
        <w:t xml:space="preserve">. Bin ich on </w:t>
      </w:r>
      <w:proofErr w:type="spellStart"/>
      <w:r>
        <w:t>zweyffel</w:t>
      </w:r>
      <w:proofErr w:type="spellEnd"/>
      <w:r>
        <w:t xml:space="preserve"> </w:t>
      </w:r>
      <w:proofErr w:type="spellStart"/>
      <w:r>
        <w:t>vnd</w:t>
      </w:r>
      <w:proofErr w:type="spellEnd"/>
      <w:r>
        <w:t xml:space="preserve"> tröstlicher </w:t>
      </w:r>
      <w:proofErr w:type="spellStart"/>
      <w:r>
        <w:t>zuuersicht</w:t>
      </w:r>
      <w:proofErr w:type="spellEnd"/>
      <w:r>
        <w:t xml:space="preserve">, was die armen im </w:t>
      </w:r>
      <w:proofErr w:type="spellStart"/>
      <w:r>
        <w:t>oberlandt</w:t>
      </w:r>
      <w:proofErr w:type="spellEnd"/>
      <w:r>
        <w:t xml:space="preserve"> erlangen, </w:t>
      </w:r>
      <w:proofErr w:type="spellStart"/>
      <w:r>
        <w:t>werd</w:t>
      </w:r>
      <w:proofErr w:type="spellEnd"/>
      <w:r>
        <w:t xml:space="preserve"> </w:t>
      </w:r>
      <w:proofErr w:type="spellStart"/>
      <w:r>
        <w:t>vns</w:t>
      </w:r>
      <w:proofErr w:type="spellEnd"/>
      <w:r>
        <w:t xml:space="preserve"> </w:t>
      </w:r>
      <w:proofErr w:type="spellStart"/>
      <w:r>
        <w:t>vonn</w:t>
      </w:r>
      <w:proofErr w:type="spellEnd"/>
      <w:r>
        <w:t xml:space="preserve"> </w:t>
      </w:r>
      <w:proofErr w:type="spellStart"/>
      <w:r>
        <w:t>vnßer</w:t>
      </w:r>
      <w:proofErr w:type="spellEnd"/>
      <w:r>
        <w:t xml:space="preserve"> herschafft on alle </w:t>
      </w:r>
      <w:proofErr w:type="spellStart"/>
      <w:r>
        <w:t>schwerdt</w:t>
      </w:r>
      <w:proofErr w:type="spellEnd"/>
      <w:r>
        <w:t xml:space="preserve"> </w:t>
      </w:r>
      <w:proofErr w:type="spellStart"/>
      <w:r>
        <w:t>schlege</w:t>
      </w:r>
      <w:proofErr w:type="spellEnd"/>
      <w:r>
        <w:t xml:space="preserve"> </w:t>
      </w:r>
      <w:proofErr w:type="spellStart"/>
      <w:r>
        <w:t>hertzigklich</w:t>
      </w:r>
      <w:proofErr w:type="spellEnd"/>
      <w:r>
        <w:t xml:space="preserve">, günstig </w:t>
      </w:r>
      <w:proofErr w:type="spellStart"/>
      <w:r>
        <w:t>vnnd</w:t>
      </w:r>
      <w:proofErr w:type="spellEnd"/>
      <w:r>
        <w:t xml:space="preserve"> willig </w:t>
      </w:r>
      <w:proofErr w:type="spellStart"/>
      <w:r>
        <w:t>mittgetheylt</w:t>
      </w:r>
      <w:proofErr w:type="spellEnd"/>
      <w:r>
        <w:t xml:space="preserve">. Deßhalb mein </w:t>
      </w:r>
      <w:proofErr w:type="spellStart"/>
      <w:r>
        <w:t>vnderthenig</w:t>
      </w:r>
      <w:proofErr w:type="spellEnd"/>
      <w:r>
        <w:t xml:space="preserve"> </w:t>
      </w:r>
      <w:proofErr w:type="spellStart"/>
      <w:r>
        <w:t>fleyssig</w:t>
      </w:r>
      <w:proofErr w:type="spellEnd"/>
      <w:r>
        <w:t xml:space="preserve"> </w:t>
      </w:r>
      <w:proofErr w:type="spellStart"/>
      <w:r>
        <w:t>vnd</w:t>
      </w:r>
      <w:proofErr w:type="spellEnd"/>
      <w:r>
        <w:t xml:space="preserve"> aller höchste </w:t>
      </w:r>
      <w:proofErr w:type="spellStart"/>
      <w:r>
        <w:t>bit</w:t>
      </w:r>
      <w:proofErr w:type="spellEnd"/>
      <w:r>
        <w:t xml:space="preserve"> </w:t>
      </w:r>
      <w:proofErr w:type="spellStart"/>
      <w:r>
        <w:t>vmb</w:t>
      </w:r>
      <w:proofErr w:type="spellEnd"/>
      <w:r>
        <w:t xml:space="preserve"> des </w:t>
      </w:r>
      <w:proofErr w:type="spellStart"/>
      <w:r>
        <w:t>leyden</w:t>
      </w:r>
      <w:proofErr w:type="spellEnd"/>
      <w:r>
        <w:t xml:space="preserve"> Christi </w:t>
      </w:r>
      <w:proofErr w:type="spellStart"/>
      <w:r>
        <w:t>vnsers</w:t>
      </w:r>
      <w:proofErr w:type="spellEnd"/>
      <w:r>
        <w:t xml:space="preserve"> </w:t>
      </w:r>
      <w:proofErr w:type="spellStart"/>
      <w:r>
        <w:t>erlösers</w:t>
      </w:r>
      <w:proofErr w:type="spellEnd"/>
      <w:r>
        <w:t xml:space="preserve"> willen, </w:t>
      </w:r>
      <w:proofErr w:type="spellStart"/>
      <w:r>
        <w:t>jr</w:t>
      </w:r>
      <w:proofErr w:type="spellEnd"/>
      <w:r>
        <w:t xml:space="preserve"> </w:t>
      </w:r>
      <w:proofErr w:type="spellStart"/>
      <w:r>
        <w:t>wölt</w:t>
      </w:r>
      <w:proofErr w:type="spellEnd"/>
      <w:r>
        <w:t xml:space="preserve"> ermessen </w:t>
      </w:r>
      <w:proofErr w:type="spellStart"/>
      <w:r>
        <w:t>ewer</w:t>
      </w:r>
      <w:proofErr w:type="spellEnd"/>
      <w:r>
        <w:t xml:space="preserve"> </w:t>
      </w:r>
      <w:proofErr w:type="spellStart"/>
      <w:r>
        <w:t>seel</w:t>
      </w:r>
      <w:proofErr w:type="spellEnd"/>
      <w:r>
        <w:t xml:space="preserve"> </w:t>
      </w:r>
      <w:proofErr w:type="spellStart"/>
      <w:r>
        <w:t>seligkeit</w:t>
      </w:r>
      <w:proofErr w:type="spellEnd"/>
      <w:r>
        <w:t xml:space="preserve">, die </w:t>
      </w:r>
      <w:proofErr w:type="spellStart"/>
      <w:r>
        <w:t>onsterblich</w:t>
      </w:r>
      <w:proofErr w:type="spellEnd"/>
      <w:r>
        <w:t xml:space="preserve"> ist. </w:t>
      </w:r>
      <w:proofErr w:type="spellStart"/>
      <w:r>
        <w:t>Suchent</w:t>
      </w:r>
      <w:proofErr w:type="spellEnd"/>
      <w:r>
        <w:t xml:space="preserve"> die </w:t>
      </w:r>
      <w:proofErr w:type="spellStart"/>
      <w:r>
        <w:t>eer</w:t>
      </w:r>
      <w:proofErr w:type="spellEnd"/>
      <w:r>
        <w:t xml:space="preserve"> des </w:t>
      </w:r>
      <w:proofErr w:type="spellStart"/>
      <w:r>
        <w:t>heyligen</w:t>
      </w:r>
      <w:proofErr w:type="spellEnd"/>
      <w:r>
        <w:t xml:space="preserve"> </w:t>
      </w:r>
      <w:proofErr w:type="spellStart"/>
      <w:r>
        <w:t>Euangelions</w:t>
      </w:r>
      <w:proofErr w:type="spellEnd"/>
      <w:r>
        <w:t xml:space="preserve">, des </w:t>
      </w:r>
      <w:proofErr w:type="spellStart"/>
      <w:r>
        <w:t>yetzundt</w:t>
      </w:r>
      <w:proofErr w:type="spellEnd"/>
      <w:r>
        <w:t xml:space="preserve"> (</w:t>
      </w:r>
      <w:proofErr w:type="spellStart"/>
      <w:r>
        <w:t>gott</w:t>
      </w:r>
      <w:proofErr w:type="spellEnd"/>
      <w:r>
        <w:t xml:space="preserve"> sey lob( </w:t>
      </w:r>
      <w:proofErr w:type="spellStart"/>
      <w:r>
        <w:t>auffgangen</w:t>
      </w:r>
      <w:proofErr w:type="spellEnd"/>
      <w:r>
        <w:t xml:space="preserve"> ist, </w:t>
      </w:r>
      <w:proofErr w:type="spellStart"/>
      <w:r>
        <w:t>Seydt</w:t>
      </w:r>
      <w:proofErr w:type="spellEnd"/>
      <w:r>
        <w:t xml:space="preserve"> nicht </w:t>
      </w:r>
      <w:proofErr w:type="spellStart"/>
      <w:r>
        <w:t>vrsach</w:t>
      </w:r>
      <w:proofErr w:type="spellEnd"/>
      <w:r>
        <w:t xml:space="preserve">, das </w:t>
      </w:r>
      <w:proofErr w:type="spellStart"/>
      <w:r>
        <w:t>gott</w:t>
      </w:r>
      <w:proofErr w:type="spellEnd"/>
      <w:r>
        <w:t xml:space="preserve"> der </w:t>
      </w:r>
      <w:proofErr w:type="spellStart"/>
      <w:r>
        <w:t>almechtig</w:t>
      </w:r>
      <w:proofErr w:type="spellEnd"/>
      <w:r>
        <w:t xml:space="preserve"> es </w:t>
      </w:r>
      <w:proofErr w:type="spellStart"/>
      <w:r>
        <w:t>vns</w:t>
      </w:r>
      <w:proofErr w:type="spellEnd"/>
      <w:r>
        <w:t xml:space="preserve"> wider </w:t>
      </w:r>
      <w:proofErr w:type="spellStart"/>
      <w:r>
        <w:t>nemme</w:t>
      </w:r>
      <w:proofErr w:type="spellEnd"/>
      <w:r>
        <w:t xml:space="preserve"> </w:t>
      </w:r>
      <w:proofErr w:type="spellStart"/>
      <w:r>
        <w:t>vnd</w:t>
      </w:r>
      <w:proofErr w:type="spellEnd"/>
      <w:r>
        <w:t xml:space="preserve"> den </w:t>
      </w:r>
      <w:proofErr w:type="spellStart"/>
      <w:r>
        <w:t>hunger</w:t>
      </w:r>
      <w:proofErr w:type="spellEnd"/>
      <w:r>
        <w:t xml:space="preserve"> des heiligen </w:t>
      </w:r>
      <w:proofErr w:type="spellStart"/>
      <w:r>
        <w:t>worts</w:t>
      </w:r>
      <w:proofErr w:type="spellEnd"/>
      <w:r>
        <w:t xml:space="preserve"> </w:t>
      </w:r>
      <w:proofErr w:type="spellStart"/>
      <w:r>
        <w:t>vber</w:t>
      </w:r>
      <w:proofErr w:type="spellEnd"/>
      <w:r>
        <w:t xml:space="preserve"> </w:t>
      </w:r>
      <w:proofErr w:type="spellStart"/>
      <w:r>
        <w:t>vns</w:t>
      </w:r>
      <w:proofErr w:type="spellEnd"/>
      <w:r>
        <w:t xml:space="preserve"> </w:t>
      </w:r>
      <w:proofErr w:type="spellStart"/>
      <w:r>
        <w:t>schücke</w:t>
      </w:r>
      <w:proofErr w:type="spellEnd"/>
      <w:r>
        <w:t xml:space="preserve">. Dann das </w:t>
      </w:r>
      <w:proofErr w:type="spellStart"/>
      <w:r>
        <w:t>Euangelion</w:t>
      </w:r>
      <w:proofErr w:type="spellEnd"/>
      <w:r>
        <w:t xml:space="preserve"> erfordert Frieden, </w:t>
      </w:r>
      <w:proofErr w:type="spellStart"/>
      <w:r>
        <w:t>eynigkeit</w:t>
      </w:r>
      <w:proofErr w:type="spellEnd"/>
      <w:r>
        <w:t xml:space="preserve"> gegen seinem nächsten, auch gegen den </w:t>
      </w:r>
      <w:proofErr w:type="spellStart"/>
      <w:r>
        <w:t>feynden</w:t>
      </w:r>
      <w:proofErr w:type="spellEnd"/>
      <w:r>
        <w:t xml:space="preserve"> </w:t>
      </w:r>
      <w:proofErr w:type="spellStart"/>
      <w:r>
        <w:t>vnd</w:t>
      </w:r>
      <w:proofErr w:type="spellEnd"/>
      <w:r>
        <w:t xml:space="preserve"> </w:t>
      </w:r>
      <w:proofErr w:type="spellStart"/>
      <w:r>
        <w:t>tyrannen</w:t>
      </w:r>
      <w:proofErr w:type="spellEnd"/>
      <w:r>
        <w:t xml:space="preserve">. Das </w:t>
      </w:r>
      <w:proofErr w:type="spellStart"/>
      <w:r>
        <w:t>Eangelion</w:t>
      </w:r>
      <w:proofErr w:type="spellEnd"/>
      <w:r>
        <w:t xml:space="preserve"> gibt, es </w:t>
      </w:r>
      <w:proofErr w:type="spellStart"/>
      <w:r>
        <w:t>nympt</w:t>
      </w:r>
      <w:proofErr w:type="spellEnd"/>
      <w:r>
        <w:t xml:space="preserve"> nit, es macht gehorsame auch in schweren widerwertigen bürden, die sich für leicht acht, </w:t>
      </w:r>
      <w:proofErr w:type="spellStart"/>
      <w:r>
        <w:t>würfft</w:t>
      </w:r>
      <w:proofErr w:type="spellEnd"/>
      <w:r>
        <w:t xml:space="preserve"> </w:t>
      </w:r>
      <w:proofErr w:type="spellStart"/>
      <w:r>
        <w:t>diesse</w:t>
      </w:r>
      <w:proofErr w:type="spellEnd"/>
      <w:r>
        <w:t xml:space="preserve"> sorg </w:t>
      </w:r>
      <w:proofErr w:type="spellStart"/>
      <w:r>
        <w:t>vnd</w:t>
      </w:r>
      <w:proofErr w:type="spellEnd"/>
      <w:r>
        <w:t xml:space="preserve"> Brüden </w:t>
      </w:r>
      <w:proofErr w:type="spellStart"/>
      <w:r>
        <w:t>auff</w:t>
      </w:r>
      <w:proofErr w:type="spellEnd"/>
      <w:r>
        <w:t xml:space="preserve"> Christum, der sie </w:t>
      </w:r>
      <w:proofErr w:type="spellStart"/>
      <w:r>
        <w:t>erleychtert</w:t>
      </w:r>
      <w:proofErr w:type="spellEnd"/>
      <w:r>
        <w:t xml:space="preserve"> </w:t>
      </w:r>
      <w:proofErr w:type="spellStart"/>
      <w:r>
        <w:t>vnd</w:t>
      </w:r>
      <w:proofErr w:type="spellEnd"/>
      <w:r>
        <w:t xml:space="preserve"> süß macht, der an jn glaubt. Das </w:t>
      </w:r>
      <w:proofErr w:type="spellStart"/>
      <w:r>
        <w:t>Euangelion</w:t>
      </w:r>
      <w:proofErr w:type="spellEnd"/>
      <w:r>
        <w:t xml:space="preserve"> gibt guts </w:t>
      </w:r>
      <w:proofErr w:type="spellStart"/>
      <w:r>
        <w:t>vmb</w:t>
      </w:r>
      <w:proofErr w:type="spellEnd"/>
      <w:r>
        <w:t xml:space="preserve"> </w:t>
      </w:r>
      <w:proofErr w:type="spellStart"/>
      <w:r>
        <w:t>böß</w:t>
      </w:r>
      <w:proofErr w:type="spellEnd"/>
      <w:r>
        <w:t xml:space="preserve">, empört sich </w:t>
      </w:r>
      <w:proofErr w:type="spellStart"/>
      <w:r>
        <w:t>nitt</w:t>
      </w:r>
      <w:proofErr w:type="spellEnd"/>
      <w:r>
        <w:t xml:space="preserve">. Mögt </w:t>
      </w:r>
      <w:proofErr w:type="spellStart"/>
      <w:r>
        <w:t>ir</w:t>
      </w:r>
      <w:proofErr w:type="spellEnd"/>
      <w:r>
        <w:t xml:space="preserve"> ermessen, aller liebsten </w:t>
      </w:r>
      <w:proofErr w:type="spellStart"/>
      <w:r>
        <w:t>brüder</w:t>
      </w:r>
      <w:proofErr w:type="spellEnd"/>
      <w:r>
        <w:t xml:space="preserve">, ob </w:t>
      </w:r>
      <w:proofErr w:type="spellStart"/>
      <w:r>
        <w:t>ewer</w:t>
      </w:r>
      <w:proofErr w:type="spellEnd"/>
      <w:r>
        <w:t xml:space="preserve"> </w:t>
      </w:r>
      <w:proofErr w:type="spellStart"/>
      <w:r>
        <w:t>fürnemen</w:t>
      </w:r>
      <w:proofErr w:type="spellEnd"/>
      <w:r>
        <w:t xml:space="preserve"> </w:t>
      </w:r>
      <w:proofErr w:type="spellStart"/>
      <w:r>
        <w:t>frucht</w:t>
      </w:r>
      <w:proofErr w:type="spellEnd"/>
      <w:r>
        <w:t xml:space="preserve"> sey des </w:t>
      </w:r>
      <w:proofErr w:type="spellStart"/>
      <w:r>
        <w:t>glaubens</w:t>
      </w:r>
      <w:proofErr w:type="spellEnd"/>
      <w:r>
        <w:t xml:space="preserve">. So ein </w:t>
      </w:r>
      <w:proofErr w:type="spellStart"/>
      <w:r>
        <w:t>yeder</w:t>
      </w:r>
      <w:proofErr w:type="spellEnd"/>
      <w:r>
        <w:t xml:space="preserve"> </w:t>
      </w:r>
      <w:proofErr w:type="spellStart"/>
      <w:r>
        <w:t>gütter</w:t>
      </w:r>
      <w:proofErr w:type="spellEnd"/>
      <w:r>
        <w:t xml:space="preserve"> </w:t>
      </w:r>
      <w:proofErr w:type="spellStart"/>
      <w:r>
        <w:t>bawm</w:t>
      </w:r>
      <w:proofErr w:type="spellEnd"/>
      <w:r>
        <w:t xml:space="preserve"> an den </w:t>
      </w:r>
      <w:proofErr w:type="spellStart"/>
      <w:r>
        <w:t>früchten</w:t>
      </w:r>
      <w:proofErr w:type="spellEnd"/>
      <w:r>
        <w:t xml:space="preserve"> </w:t>
      </w:r>
      <w:proofErr w:type="spellStart"/>
      <w:r>
        <w:t>erkent</w:t>
      </w:r>
      <w:proofErr w:type="spellEnd"/>
      <w:r>
        <w:t xml:space="preserve"> </w:t>
      </w:r>
      <w:proofErr w:type="spellStart"/>
      <w:r>
        <w:t>würdt</w:t>
      </w:r>
      <w:proofErr w:type="spellEnd"/>
      <w:r>
        <w:t xml:space="preserve">, </w:t>
      </w:r>
      <w:proofErr w:type="spellStart"/>
      <w:r>
        <w:t>kan</w:t>
      </w:r>
      <w:proofErr w:type="spellEnd"/>
      <w:r>
        <w:t xml:space="preserve"> und mag solche </w:t>
      </w:r>
      <w:proofErr w:type="spellStart"/>
      <w:r>
        <w:t>empögung</w:t>
      </w:r>
      <w:proofErr w:type="spellEnd"/>
      <w:r>
        <w:t xml:space="preserve"> </w:t>
      </w:r>
      <w:proofErr w:type="spellStart"/>
      <w:r>
        <w:t>vnd</w:t>
      </w:r>
      <w:proofErr w:type="spellEnd"/>
      <w:r>
        <w:t xml:space="preserve"> </w:t>
      </w:r>
      <w:proofErr w:type="spellStart"/>
      <w:r>
        <w:t>eygener</w:t>
      </w:r>
      <w:proofErr w:type="spellEnd"/>
      <w:r>
        <w:t xml:space="preserve"> </w:t>
      </w:r>
      <w:proofErr w:type="spellStart"/>
      <w:r>
        <w:t>fürgenommener</w:t>
      </w:r>
      <w:proofErr w:type="spellEnd"/>
      <w:r>
        <w:t xml:space="preserve"> </w:t>
      </w:r>
      <w:proofErr w:type="spellStart"/>
      <w:r>
        <w:t>gewalt</w:t>
      </w:r>
      <w:proofErr w:type="spellEnd"/>
      <w:r>
        <w:t xml:space="preserve"> </w:t>
      </w:r>
      <w:proofErr w:type="spellStart"/>
      <w:r>
        <w:t>keyn</w:t>
      </w:r>
      <w:proofErr w:type="spellEnd"/>
      <w:r>
        <w:t xml:space="preserve"> </w:t>
      </w:r>
      <w:proofErr w:type="spellStart"/>
      <w:r>
        <w:t>frucht</w:t>
      </w:r>
      <w:proofErr w:type="spellEnd"/>
      <w:r>
        <w:t xml:space="preserve"> des </w:t>
      </w:r>
      <w:proofErr w:type="spellStart"/>
      <w:r>
        <w:t>glaübens</w:t>
      </w:r>
      <w:proofErr w:type="spellEnd"/>
      <w:r>
        <w:t xml:space="preserve"> seyn. Ist abermals mein </w:t>
      </w:r>
      <w:proofErr w:type="spellStart"/>
      <w:r>
        <w:t>hertzlichs</w:t>
      </w:r>
      <w:proofErr w:type="spellEnd"/>
      <w:r>
        <w:t xml:space="preserve"> </w:t>
      </w:r>
      <w:proofErr w:type="spellStart"/>
      <w:r>
        <w:t>brüderlichs</w:t>
      </w:r>
      <w:proofErr w:type="spellEnd"/>
      <w:r>
        <w:t xml:space="preserve"> </w:t>
      </w:r>
      <w:proofErr w:type="spellStart"/>
      <w:r>
        <w:t>ermanen</w:t>
      </w:r>
      <w:proofErr w:type="spellEnd"/>
      <w:r>
        <w:t xml:space="preserve">, </w:t>
      </w:r>
      <w:proofErr w:type="spellStart"/>
      <w:r>
        <w:t>ir</w:t>
      </w:r>
      <w:proofErr w:type="spellEnd"/>
      <w:r>
        <w:t xml:space="preserve"> </w:t>
      </w:r>
      <w:proofErr w:type="spellStart"/>
      <w:r>
        <w:t>wölt</w:t>
      </w:r>
      <w:proofErr w:type="spellEnd"/>
      <w:r>
        <w:t xml:space="preserve"> die </w:t>
      </w:r>
      <w:proofErr w:type="spellStart"/>
      <w:r>
        <w:t>eer</w:t>
      </w:r>
      <w:proofErr w:type="spellEnd"/>
      <w:r>
        <w:t xml:space="preserve"> </w:t>
      </w:r>
      <w:proofErr w:type="spellStart"/>
      <w:r>
        <w:t>gottes</w:t>
      </w:r>
      <w:proofErr w:type="spellEnd"/>
      <w:r>
        <w:t xml:space="preserve"> </w:t>
      </w:r>
      <w:proofErr w:type="spellStart"/>
      <w:r>
        <w:t>süchen</w:t>
      </w:r>
      <w:proofErr w:type="spellEnd"/>
      <w:r>
        <w:t xml:space="preserve">, Gott für </w:t>
      </w:r>
      <w:proofErr w:type="spellStart"/>
      <w:r>
        <w:t>aügen</w:t>
      </w:r>
      <w:proofErr w:type="spellEnd"/>
      <w:r>
        <w:t xml:space="preserve"> halten, </w:t>
      </w:r>
      <w:proofErr w:type="spellStart"/>
      <w:r>
        <w:t>jnin</w:t>
      </w:r>
      <w:proofErr w:type="spellEnd"/>
      <w:r>
        <w:t xml:space="preserve"> fürchten, als </w:t>
      </w:r>
      <w:proofErr w:type="spellStart"/>
      <w:r>
        <w:t>eynem</w:t>
      </w:r>
      <w:proofErr w:type="spellEnd"/>
      <w:r>
        <w:t xml:space="preserve"> Christliche </w:t>
      </w:r>
      <w:proofErr w:type="spellStart"/>
      <w:r>
        <w:t>kindt</w:t>
      </w:r>
      <w:proofErr w:type="spellEnd"/>
      <w:r>
        <w:t xml:space="preserve"> </w:t>
      </w:r>
      <w:proofErr w:type="spellStart"/>
      <w:r>
        <w:t>gebürt</w:t>
      </w:r>
      <w:proofErr w:type="spellEnd"/>
      <w:r>
        <w:t xml:space="preserve"> gegen seinem </w:t>
      </w:r>
      <w:proofErr w:type="spellStart"/>
      <w:r>
        <w:t>vatter</w:t>
      </w:r>
      <w:proofErr w:type="spellEnd"/>
      <w:r>
        <w:t xml:space="preserve">. Handelt nichts </w:t>
      </w:r>
      <w:proofErr w:type="spellStart"/>
      <w:r>
        <w:t>freuenlichs</w:t>
      </w:r>
      <w:proofErr w:type="spellEnd"/>
      <w:r>
        <w:t xml:space="preserve">, </w:t>
      </w:r>
      <w:proofErr w:type="spellStart"/>
      <w:r>
        <w:t>befelcht</w:t>
      </w:r>
      <w:proofErr w:type="spellEnd"/>
      <w:r>
        <w:t xml:space="preserve"> </w:t>
      </w:r>
      <w:proofErr w:type="spellStart"/>
      <w:r>
        <w:t>ewere</w:t>
      </w:r>
      <w:proofErr w:type="spellEnd"/>
      <w:r>
        <w:t xml:space="preserve"> anliegen, sorg, bürden </w:t>
      </w:r>
      <w:proofErr w:type="spellStart"/>
      <w:r>
        <w:t>gott</w:t>
      </w:r>
      <w:proofErr w:type="spellEnd"/>
      <w:r>
        <w:t xml:space="preserve"> </w:t>
      </w:r>
      <w:proofErr w:type="spellStart"/>
      <w:r>
        <w:t>ewrenm</w:t>
      </w:r>
      <w:proofErr w:type="spellEnd"/>
      <w:r>
        <w:t xml:space="preserve"> </w:t>
      </w:r>
      <w:proofErr w:type="spellStart"/>
      <w:r>
        <w:t>schöpffter</w:t>
      </w:r>
      <w:proofErr w:type="spellEnd"/>
      <w:r>
        <w:t xml:space="preserve">, Lügt </w:t>
      </w:r>
      <w:proofErr w:type="spellStart"/>
      <w:r>
        <w:t>ewer</w:t>
      </w:r>
      <w:proofErr w:type="spellEnd"/>
      <w:r>
        <w:t xml:space="preserve"> </w:t>
      </w:r>
      <w:proofErr w:type="spellStart"/>
      <w:r>
        <w:t>arbeit</w:t>
      </w:r>
      <w:proofErr w:type="spellEnd"/>
      <w:r>
        <w:t xml:space="preserve">, wie er </w:t>
      </w:r>
      <w:proofErr w:type="spellStart"/>
      <w:r>
        <w:t>vns</w:t>
      </w:r>
      <w:proofErr w:type="spellEnd"/>
      <w:r>
        <w:t xml:space="preserve"> </w:t>
      </w:r>
      <w:proofErr w:type="spellStart"/>
      <w:r>
        <w:t>gebotten</w:t>
      </w:r>
      <w:proofErr w:type="spellEnd"/>
      <w:r>
        <w:t xml:space="preserve"> </w:t>
      </w:r>
      <w:proofErr w:type="spellStart"/>
      <w:r>
        <w:t>hatt</w:t>
      </w:r>
      <w:proofErr w:type="spellEnd"/>
      <w:r>
        <w:t xml:space="preserve"> zu </w:t>
      </w:r>
      <w:proofErr w:type="spellStart"/>
      <w:r>
        <w:t>arbeytten</w:t>
      </w:r>
      <w:proofErr w:type="spellEnd"/>
      <w:r>
        <w:t xml:space="preserve">, Damit wir </w:t>
      </w:r>
      <w:proofErr w:type="spellStart"/>
      <w:r>
        <w:t>nit</w:t>
      </w:r>
      <w:proofErr w:type="spellEnd"/>
      <w:r>
        <w:t xml:space="preserve"> </w:t>
      </w:r>
      <w:proofErr w:type="spellStart"/>
      <w:r>
        <w:t>weychen</w:t>
      </w:r>
      <w:proofErr w:type="spellEnd"/>
      <w:r>
        <w:t xml:space="preserve"> </w:t>
      </w:r>
      <w:proofErr w:type="spellStart"/>
      <w:r>
        <w:t>auß</w:t>
      </w:r>
      <w:proofErr w:type="spellEnd"/>
      <w:r>
        <w:t xml:space="preserve"> den </w:t>
      </w:r>
      <w:proofErr w:type="spellStart"/>
      <w:r>
        <w:t>fußstapffen</w:t>
      </w:r>
      <w:proofErr w:type="spellEnd"/>
      <w:r>
        <w:t xml:space="preserve"> </w:t>
      </w:r>
      <w:proofErr w:type="spellStart"/>
      <w:r>
        <w:t>seyns</w:t>
      </w:r>
      <w:proofErr w:type="spellEnd"/>
      <w:r>
        <w:t xml:space="preserve"> göttlichen </w:t>
      </w:r>
      <w:proofErr w:type="spellStart"/>
      <w:r>
        <w:t>worts</w:t>
      </w:r>
      <w:proofErr w:type="spellEnd"/>
      <w:r>
        <w:t xml:space="preserve">. Er </w:t>
      </w:r>
      <w:proofErr w:type="spellStart"/>
      <w:r>
        <w:t>würdt</w:t>
      </w:r>
      <w:proofErr w:type="spellEnd"/>
      <w:r>
        <w:t xml:space="preserve"> </w:t>
      </w:r>
      <w:proofErr w:type="spellStart"/>
      <w:r>
        <w:t>warlich</w:t>
      </w:r>
      <w:proofErr w:type="spellEnd"/>
      <w:r>
        <w:t xml:space="preserve"> </w:t>
      </w:r>
      <w:proofErr w:type="spellStart"/>
      <w:r>
        <w:t>vnser</w:t>
      </w:r>
      <w:proofErr w:type="spellEnd"/>
      <w:r>
        <w:t xml:space="preserve"> </w:t>
      </w:r>
      <w:proofErr w:type="spellStart"/>
      <w:r>
        <w:t>getrewer</w:t>
      </w:r>
      <w:proofErr w:type="spellEnd"/>
      <w:r>
        <w:t xml:space="preserve"> </w:t>
      </w:r>
      <w:proofErr w:type="spellStart"/>
      <w:r>
        <w:t>hertlicher</w:t>
      </w:r>
      <w:proofErr w:type="spellEnd"/>
      <w:r>
        <w:t xml:space="preserve"> </w:t>
      </w:r>
      <w:proofErr w:type="spellStart"/>
      <w:r>
        <w:t>vatter</w:t>
      </w:r>
      <w:proofErr w:type="spellEnd"/>
      <w:r>
        <w:t xml:space="preserve"> </w:t>
      </w:r>
      <w:proofErr w:type="spellStart"/>
      <w:r>
        <w:t>vnd</w:t>
      </w:r>
      <w:proofErr w:type="spellEnd"/>
      <w:r>
        <w:t xml:space="preserve"> </w:t>
      </w:r>
      <w:proofErr w:type="spellStart"/>
      <w:r>
        <w:t>fürmünder</w:t>
      </w:r>
      <w:proofErr w:type="spellEnd"/>
      <w:r>
        <w:t xml:space="preserve"> seyn. Es ist ein </w:t>
      </w:r>
      <w:proofErr w:type="spellStart"/>
      <w:r>
        <w:t>kurtze</w:t>
      </w:r>
      <w:proofErr w:type="spellEnd"/>
      <w:r>
        <w:t xml:space="preserve"> </w:t>
      </w:r>
      <w:proofErr w:type="spellStart"/>
      <w:r>
        <w:t>zergengliche</w:t>
      </w:r>
      <w:proofErr w:type="spellEnd"/>
      <w:r>
        <w:t xml:space="preserve"> </w:t>
      </w:r>
      <w:proofErr w:type="spellStart"/>
      <w:r>
        <w:t>zeyt</w:t>
      </w:r>
      <w:proofErr w:type="spellEnd"/>
      <w:r>
        <w:t xml:space="preserve"> hie, </w:t>
      </w:r>
      <w:proofErr w:type="spellStart"/>
      <w:r>
        <w:t>Lassent</w:t>
      </w:r>
      <w:proofErr w:type="spellEnd"/>
      <w:r>
        <w:t xml:space="preserve"> sie </w:t>
      </w:r>
      <w:proofErr w:type="spellStart"/>
      <w:r>
        <w:t>vns</w:t>
      </w:r>
      <w:proofErr w:type="spellEnd"/>
      <w:r>
        <w:t xml:space="preserve"> nicht </w:t>
      </w:r>
      <w:proofErr w:type="spellStart"/>
      <w:r>
        <w:t>verzeren</w:t>
      </w:r>
      <w:proofErr w:type="spellEnd"/>
      <w:r>
        <w:t xml:space="preserve"> in </w:t>
      </w:r>
      <w:proofErr w:type="spellStart"/>
      <w:r>
        <w:t>vnglaüen</w:t>
      </w:r>
      <w:proofErr w:type="spellEnd"/>
      <w:r>
        <w:t xml:space="preserve">, </w:t>
      </w:r>
      <w:proofErr w:type="spellStart"/>
      <w:r>
        <w:t>zanck</w:t>
      </w:r>
      <w:proofErr w:type="spellEnd"/>
      <w:r>
        <w:t xml:space="preserve">, </w:t>
      </w:r>
      <w:proofErr w:type="spellStart"/>
      <w:r>
        <w:t>vfflaüff</w:t>
      </w:r>
      <w:proofErr w:type="spellEnd"/>
      <w:r>
        <w:t xml:space="preserve">, </w:t>
      </w:r>
      <w:proofErr w:type="spellStart"/>
      <w:r>
        <w:t>empörung</w:t>
      </w:r>
      <w:proofErr w:type="spellEnd"/>
      <w:r>
        <w:t xml:space="preserve">, </w:t>
      </w:r>
      <w:proofErr w:type="spellStart"/>
      <w:r>
        <w:t>vnfried</w:t>
      </w:r>
      <w:proofErr w:type="spellEnd"/>
      <w:r>
        <w:t xml:space="preserve">, </w:t>
      </w:r>
      <w:proofErr w:type="spellStart"/>
      <w:r>
        <w:t>todtschlag</w:t>
      </w:r>
      <w:proofErr w:type="spellEnd"/>
      <w:r>
        <w:t xml:space="preserve">, </w:t>
      </w:r>
      <w:proofErr w:type="spellStart"/>
      <w:r>
        <w:t>neydt</w:t>
      </w:r>
      <w:proofErr w:type="spellEnd"/>
      <w:r>
        <w:t xml:space="preserve">, </w:t>
      </w:r>
      <w:proofErr w:type="spellStart"/>
      <w:r>
        <w:t>haßs</w:t>
      </w:r>
      <w:proofErr w:type="spellEnd"/>
      <w:r>
        <w:t xml:space="preserve">, </w:t>
      </w:r>
      <w:proofErr w:type="spellStart"/>
      <w:r>
        <w:t>zorn</w:t>
      </w:r>
      <w:proofErr w:type="spellEnd"/>
      <w:r>
        <w:t xml:space="preserve">, </w:t>
      </w:r>
      <w:proofErr w:type="spellStart"/>
      <w:r>
        <w:t>geyttigkeit</w:t>
      </w:r>
      <w:proofErr w:type="spellEnd"/>
      <w:r>
        <w:t xml:space="preserve">, </w:t>
      </w:r>
      <w:proofErr w:type="spellStart"/>
      <w:r>
        <w:t>frembde</w:t>
      </w:r>
      <w:proofErr w:type="spellEnd"/>
      <w:r>
        <w:t xml:space="preserve"> </w:t>
      </w:r>
      <w:proofErr w:type="spellStart"/>
      <w:r>
        <w:t>gütter</w:t>
      </w:r>
      <w:proofErr w:type="spellEnd"/>
      <w:r>
        <w:t xml:space="preserve"> </w:t>
      </w:r>
      <w:proofErr w:type="spellStart"/>
      <w:r>
        <w:t>begeren</w:t>
      </w:r>
      <w:proofErr w:type="spellEnd"/>
      <w:r>
        <w:t xml:space="preserve">, des alles </w:t>
      </w:r>
      <w:proofErr w:type="spellStart"/>
      <w:r>
        <w:t>frucht</w:t>
      </w:r>
      <w:proofErr w:type="spellEnd"/>
      <w:r>
        <w:t xml:space="preserve"> </w:t>
      </w:r>
      <w:proofErr w:type="spellStart"/>
      <w:r>
        <w:t>vnnd</w:t>
      </w:r>
      <w:proofErr w:type="spellEnd"/>
      <w:r>
        <w:t xml:space="preserve"> </w:t>
      </w:r>
      <w:proofErr w:type="spellStart"/>
      <w:r>
        <w:t>werck</w:t>
      </w:r>
      <w:proofErr w:type="spellEnd"/>
      <w:r>
        <w:t xml:space="preserve"> seyn eines Gottlosen </w:t>
      </w:r>
      <w:proofErr w:type="spellStart"/>
      <w:r>
        <w:t>vnglaübigen</w:t>
      </w:r>
      <w:proofErr w:type="spellEnd"/>
      <w:r>
        <w:t xml:space="preserve"> </w:t>
      </w:r>
      <w:proofErr w:type="spellStart"/>
      <w:r>
        <w:t>hertzens</w:t>
      </w:r>
      <w:proofErr w:type="spellEnd"/>
      <w:r>
        <w:t xml:space="preserve">. </w:t>
      </w:r>
      <w:proofErr w:type="spellStart"/>
      <w:r>
        <w:t>Lassent</w:t>
      </w:r>
      <w:proofErr w:type="spellEnd"/>
      <w:r>
        <w:t xml:space="preserve"> </w:t>
      </w:r>
      <w:proofErr w:type="spellStart"/>
      <w:r>
        <w:t>vns</w:t>
      </w:r>
      <w:proofErr w:type="spellEnd"/>
      <w:r>
        <w:t xml:space="preserve"> Christen seyn, sein </w:t>
      </w:r>
      <w:proofErr w:type="spellStart"/>
      <w:r>
        <w:t>heyligen</w:t>
      </w:r>
      <w:proofErr w:type="spellEnd"/>
      <w:r>
        <w:t xml:space="preserve"> </w:t>
      </w:r>
      <w:proofErr w:type="spellStart"/>
      <w:r>
        <w:t>namen</w:t>
      </w:r>
      <w:proofErr w:type="spellEnd"/>
      <w:r>
        <w:t xml:space="preserve"> </w:t>
      </w:r>
      <w:proofErr w:type="spellStart"/>
      <w:r>
        <w:t>erlich</w:t>
      </w:r>
      <w:proofErr w:type="spellEnd"/>
      <w:r>
        <w:t xml:space="preserve"> (von dem wir also </w:t>
      </w:r>
      <w:proofErr w:type="spellStart"/>
      <w:r>
        <w:t>genent</w:t>
      </w:r>
      <w:proofErr w:type="spellEnd"/>
      <w:r>
        <w:t xml:space="preserve"> werden) tragen, der ein </w:t>
      </w:r>
      <w:proofErr w:type="spellStart"/>
      <w:r>
        <w:t>nam</w:t>
      </w:r>
      <w:proofErr w:type="spellEnd"/>
      <w:r>
        <w:t xml:space="preserve"> ist des </w:t>
      </w:r>
      <w:proofErr w:type="spellStart"/>
      <w:r>
        <w:t>frieds</w:t>
      </w:r>
      <w:proofErr w:type="spellEnd"/>
      <w:r>
        <w:t xml:space="preserve">, der </w:t>
      </w:r>
      <w:proofErr w:type="spellStart"/>
      <w:r>
        <w:t>eynigkeit</w:t>
      </w:r>
      <w:proofErr w:type="spellEnd"/>
      <w:r>
        <w:t xml:space="preserve">, Der </w:t>
      </w:r>
      <w:proofErr w:type="spellStart"/>
      <w:r>
        <w:t>würdt</w:t>
      </w:r>
      <w:proofErr w:type="spellEnd"/>
      <w:r>
        <w:t xml:space="preserve"> von </w:t>
      </w:r>
      <w:proofErr w:type="spellStart"/>
      <w:r>
        <w:t>jm</w:t>
      </w:r>
      <w:proofErr w:type="spellEnd"/>
      <w:r>
        <w:t xml:space="preserve"> </w:t>
      </w:r>
      <w:proofErr w:type="spellStart"/>
      <w:r>
        <w:t>selbs</w:t>
      </w:r>
      <w:proofErr w:type="spellEnd"/>
      <w:r>
        <w:t xml:space="preserve"> on </w:t>
      </w:r>
      <w:proofErr w:type="spellStart"/>
      <w:r>
        <w:t>schwert</w:t>
      </w:r>
      <w:proofErr w:type="spellEnd"/>
      <w:r>
        <w:t xml:space="preserve">/ </w:t>
      </w:r>
      <w:proofErr w:type="spellStart"/>
      <w:r>
        <w:t>schleg</w:t>
      </w:r>
      <w:proofErr w:type="spellEnd"/>
      <w:r>
        <w:t xml:space="preserve"> die </w:t>
      </w:r>
      <w:proofErr w:type="spellStart"/>
      <w:r>
        <w:t>hertzen</w:t>
      </w:r>
      <w:proofErr w:type="spellEnd"/>
      <w:r>
        <w:t xml:space="preserve"> der </w:t>
      </w:r>
      <w:proofErr w:type="spellStart"/>
      <w:r>
        <w:t>öberckeit</w:t>
      </w:r>
      <w:proofErr w:type="spellEnd"/>
      <w:r>
        <w:t xml:space="preserve"> </w:t>
      </w:r>
      <w:proofErr w:type="spellStart"/>
      <w:r>
        <w:t>erweychen</w:t>
      </w:r>
      <w:proofErr w:type="spellEnd"/>
      <w:r>
        <w:t xml:space="preserve">. Damit </w:t>
      </w:r>
      <w:proofErr w:type="spellStart"/>
      <w:r>
        <w:t>auß</w:t>
      </w:r>
      <w:proofErr w:type="spellEnd"/>
      <w:r>
        <w:t xml:space="preserve"> </w:t>
      </w:r>
      <w:proofErr w:type="spellStart"/>
      <w:r>
        <w:t>götlich</w:t>
      </w:r>
      <w:proofErr w:type="spellEnd"/>
      <w:r>
        <w:t xml:space="preserve"> </w:t>
      </w:r>
      <w:proofErr w:type="spellStart"/>
      <w:r>
        <w:t>genad</w:t>
      </w:r>
      <w:proofErr w:type="spellEnd"/>
      <w:r>
        <w:t xml:space="preserve"> die </w:t>
      </w:r>
      <w:proofErr w:type="spellStart"/>
      <w:r>
        <w:t>bürdenn</w:t>
      </w:r>
      <w:proofErr w:type="spellEnd"/>
      <w:r>
        <w:t xml:space="preserve"> </w:t>
      </w:r>
      <w:proofErr w:type="spellStart"/>
      <w:r>
        <w:t>erleychtert</w:t>
      </w:r>
      <w:proofErr w:type="spellEnd"/>
      <w:r>
        <w:t xml:space="preserve"> werden, deß wir ehe durch </w:t>
      </w:r>
      <w:proofErr w:type="spellStart"/>
      <w:r>
        <w:t>vnser</w:t>
      </w:r>
      <w:proofErr w:type="spellEnd"/>
      <w:r>
        <w:t xml:space="preserve"> </w:t>
      </w:r>
      <w:proofErr w:type="spellStart"/>
      <w:r>
        <w:t>hertzlichs</w:t>
      </w:r>
      <w:proofErr w:type="spellEnd"/>
      <w:r>
        <w:t xml:space="preserve"> schreyen zu Gott dann durch </w:t>
      </w:r>
      <w:proofErr w:type="spellStart"/>
      <w:r>
        <w:t>eygen</w:t>
      </w:r>
      <w:proofErr w:type="spellEnd"/>
      <w:r>
        <w:t xml:space="preserve"> </w:t>
      </w:r>
      <w:proofErr w:type="spellStart"/>
      <w:r>
        <w:t>gewalt</w:t>
      </w:r>
      <w:proofErr w:type="spellEnd"/>
      <w:r>
        <w:t xml:space="preserve"> </w:t>
      </w:r>
      <w:proofErr w:type="spellStart"/>
      <w:r>
        <w:t>vnd</w:t>
      </w:r>
      <w:proofErr w:type="spellEnd"/>
      <w:r>
        <w:t xml:space="preserve"> </w:t>
      </w:r>
      <w:proofErr w:type="spellStart"/>
      <w:r>
        <w:t>freuel</w:t>
      </w:r>
      <w:proofErr w:type="spellEnd"/>
      <w:r>
        <w:t xml:space="preserve"> erlangen mögen. Das </w:t>
      </w:r>
      <w:proofErr w:type="spellStart"/>
      <w:r>
        <w:t>verleyh</w:t>
      </w:r>
      <w:proofErr w:type="spellEnd"/>
      <w:r>
        <w:t xml:space="preserve"> </w:t>
      </w:r>
      <w:proofErr w:type="spellStart"/>
      <w:r>
        <w:t>vns</w:t>
      </w:r>
      <w:proofErr w:type="spellEnd"/>
      <w:r>
        <w:t xml:space="preserve"> der </w:t>
      </w:r>
      <w:proofErr w:type="spellStart"/>
      <w:r>
        <w:t>almechtig</w:t>
      </w:r>
      <w:proofErr w:type="spellEnd"/>
      <w:r>
        <w:t xml:space="preserve">, ewig, </w:t>
      </w:r>
      <w:proofErr w:type="spellStart"/>
      <w:r>
        <w:t>barmhertzig</w:t>
      </w:r>
      <w:proofErr w:type="spellEnd"/>
      <w:r>
        <w:t xml:space="preserve">, günstig </w:t>
      </w:r>
      <w:proofErr w:type="spellStart"/>
      <w:r>
        <w:t>gott</w:t>
      </w:r>
      <w:proofErr w:type="spellEnd"/>
      <w:r>
        <w:t xml:space="preserve">, der </w:t>
      </w:r>
      <w:proofErr w:type="spellStart"/>
      <w:r>
        <w:t>vns</w:t>
      </w:r>
      <w:proofErr w:type="spellEnd"/>
      <w:r>
        <w:t xml:space="preserve"> all erschaffen </w:t>
      </w:r>
      <w:proofErr w:type="spellStart"/>
      <w:r>
        <w:t>hatt</w:t>
      </w:r>
      <w:proofErr w:type="spellEnd"/>
      <w:r>
        <w:t xml:space="preserve">! </w:t>
      </w:r>
      <w:proofErr w:type="spellStart"/>
      <w:r>
        <w:t>Verleyhe</w:t>
      </w:r>
      <w:proofErr w:type="spellEnd"/>
      <w:r>
        <w:t xml:space="preserve"> </w:t>
      </w:r>
      <w:proofErr w:type="spellStart"/>
      <w:r>
        <w:t>vns</w:t>
      </w:r>
      <w:proofErr w:type="spellEnd"/>
      <w:r>
        <w:t xml:space="preserve"> armen </w:t>
      </w:r>
      <w:proofErr w:type="spellStart"/>
      <w:r>
        <w:t>menschen</w:t>
      </w:r>
      <w:proofErr w:type="spellEnd"/>
      <w:r>
        <w:t xml:space="preserve"> den innerlichen </w:t>
      </w:r>
      <w:proofErr w:type="spellStart"/>
      <w:r>
        <w:t>vnnd</w:t>
      </w:r>
      <w:proofErr w:type="spellEnd"/>
      <w:r>
        <w:t xml:space="preserve"> </w:t>
      </w:r>
      <w:proofErr w:type="spellStart"/>
      <w:r>
        <w:t>eüsserlichen</w:t>
      </w:r>
      <w:proofErr w:type="spellEnd"/>
      <w:r>
        <w:t xml:space="preserve"> frieden! Amen. </w:t>
      </w:r>
      <w:proofErr w:type="spellStart"/>
      <w:r>
        <w:t>Ir</w:t>
      </w:r>
      <w:proofErr w:type="spellEnd"/>
      <w:r>
        <w:t xml:space="preserve"> aller liebsten </w:t>
      </w:r>
      <w:proofErr w:type="spellStart"/>
      <w:r>
        <w:t>brüdere</w:t>
      </w:r>
      <w:proofErr w:type="spellEnd"/>
      <w:r>
        <w:t xml:space="preserve">, </w:t>
      </w:r>
      <w:proofErr w:type="spellStart"/>
      <w:r>
        <w:t>solich</w:t>
      </w:r>
      <w:proofErr w:type="spellEnd"/>
      <w:r>
        <w:t xml:space="preserve"> </w:t>
      </w:r>
      <w:proofErr w:type="spellStart"/>
      <w:r>
        <w:t>meyn</w:t>
      </w:r>
      <w:proofErr w:type="spellEnd"/>
      <w:r>
        <w:t xml:space="preserve"> christliche </w:t>
      </w:r>
      <w:proofErr w:type="spellStart"/>
      <w:r>
        <w:t>ermanung</w:t>
      </w:r>
      <w:proofErr w:type="spellEnd"/>
      <w:r>
        <w:t xml:space="preserve"> </w:t>
      </w:r>
      <w:proofErr w:type="spellStart"/>
      <w:r>
        <w:t>wolt</w:t>
      </w:r>
      <w:proofErr w:type="spellEnd"/>
      <w:r>
        <w:t xml:space="preserve"> </w:t>
      </w:r>
      <w:proofErr w:type="spellStart"/>
      <w:r>
        <w:t>jr</w:t>
      </w:r>
      <w:proofErr w:type="spellEnd"/>
      <w:r>
        <w:t xml:space="preserve"> im besten </w:t>
      </w:r>
      <w:proofErr w:type="spellStart"/>
      <w:r>
        <w:t>vernemen</w:t>
      </w:r>
      <w:proofErr w:type="spellEnd"/>
      <w:r>
        <w:t xml:space="preserve">. Dann </w:t>
      </w:r>
      <w:proofErr w:type="spellStart"/>
      <w:r>
        <w:t>eüch</w:t>
      </w:r>
      <w:proofErr w:type="spellEnd"/>
      <w:r>
        <w:t xml:space="preserve"> vor schaden (</w:t>
      </w:r>
      <w:proofErr w:type="spellStart"/>
      <w:r>
        <w:t>seel</w:t>
      </w:r>
      <w:proofErr w:type="spellEnd"/>
      <w:r>
        <w:t xml:space="preserve">, </w:t>
      </w:r>
      <w:proofErr w:type="spellStart"/>
      <w:r>
        <w:t>leyb</w:t>
      </w:r>
      <w:proofErr w:type="spellEnd"/>
      <w:r>
        <w:t xml:space="preserve">, </w:t>
      </w:r>
      <w:proofErr w:type="spellStart"/>
      <w:r>
        <w:t>eer</w:t>
      </w:r>
      <w:proofErr w:type="spellEnd"/>
      <w:r>
        <w:t xml:space="preserve">, gut betreffen) zu warnen, wer ich </w:t>
      </w:r>
      <w:proofErr w:type="spellStart"/>
      <w:r>
        <w:t>allzeyt</w:t>
      </w:r>
      <w:proofErr w:type="spellEnd"/>
      <w:r>
        <w:t xml:space="preserve"> </w:t>
      </w:r>
      <w:proofErr w:type="spellStart"/>
      <w:r>
        <w:t>geneygt</w:t>
      </w:r>
      <w:proofErr w:type="spellEnd"/>
      <w:r>
        <w:t xml:space="preserve"> </w:t>
      </w:r>
      <w:proofErr w:type="spellStart"/>
      <w:r>
        <w:t>vnd</w:t>
      </w:r>
      <w:proofErr w:type="spellEnd"/>
      <w:r>
        <w:t xml:space="preserve"> willig </w:t>
      </w:r>
      <w:proofErr w:type="spellStart"/>
      <w:r>
        <w:t>bereyt</w:t>
      </w:r>
      <w:proofErr w:type="spellEnd"/>
      <w:r>
        <w:t xml:space="preserve">. Der </w:t>
      </w:r>
      <w:proofErr w:type="spellStart"/>
      <w:r>
        <w:t>fried</w:t>
      </w:r>
      <w:proofErr w:type="spellEnd"/>
      <w:r>
        <w:t xml:space="preserve"> </w:t>
      </w:r>
      <w:proofErr w:type="spellStart"/>
      <w:r>
        <w:t>gottes</w:t>
      </w:r>
      <w:proofErr w:type="spellEnd"/>
      <w:r>
        <w:t xml:space="preserve"> </w:t>
      </w:r>
      <w:proofErr w:type="spellStart"/>
      <w:r>
        <w:t>vatters</w:t>
      </w:r>
      <w:proofErr w:type="spellEnd"/>
      <w:r>
        <w:t xml:space="preserve"> sey mit </w:t>
      </w:r>
      <w:proofErr w:type="spellStart"/>
      <w:r>
        <w:t>eüch</w:t>
      </w:r>
      <w:proofErr w:type="spellEnd"/>
      <w:r>
        <w:t xml:space="preserve">. Geben </w:t>
      </w:r>
      <w:proofErr w:type="spellStart"/>
      <w:r>
        <w:t>auß</w:t>
      </w:r>
      <w:proofErr w:type="spellEnd"/>
      <w:r>
        <w:t xml:space="preserve"> </w:t>
      </w:r>
      <w:proofErr w:type="spellStart"/>
      <w:r>
        <w:t>Heylpron</w:t>
      </w:r>
      <w:proofErr w:type="spellEnd"/>
      <w:r>
        <w:t xml:space="preserve"> am Mittwoch vor dem </w:t>
      </w:r>
      <w:proofErr w:type="spellStart"/>
      <w:r>
        <w:t>Palmtag</w:t>
      </w:r>
      <w:proofErr w:type="spellEnd"/>
      <w:r>
        <w:t xml:space="preserve"> Anno rc. xxv. </w:t>
      </w:r>
    </w:p>
    <w:p w14:paraId="065EFD2B" w14:textId="77777777" w:rsidR="0014063A" w:rsidRDefault="0014063A" w:rsidP="0014063A">
      <w:pPr>
        <w:pStyle w:val="berschrift2"/>
        <w:rPr>
          <w:sz w:val="48"/>
          <w:szCs w:val="48"/>
          <w:lang w:eastAsia="de-DE"/>
        </w:rPr>
      </w:pPr>
      <w:r>
        <w:t xml:space="preserve">Die ander </w:t>
      </w:r>
      <w:proofErr w:type="spellStart"/>
      <w:r>
        <w:t>ermanung</w:t>
      </w:r>
      <w:proofErr w:type="spellEnd"/>
    </w:p>
    <w:p w14:paraId="05230269" w14:textId="28855637" w:rsidR="0014063A" w:rsidRDefault="0014063A" w:rsidP="0014063A">
      <w:pPr>
        <w:pStyle w:val="StandardWeb"/>
      </w:pPr>
      <w:r>
        <w:t xml:space="preserve">Die </w:t>
      </w:r>
      <w:proofErr w:type="spellStart"/>
      <w:r>
        <w:t>gnad</w:t>
      </w:r>
      <w:proofErr w:type="spellEnd"/>
      <w:r>
        <w:t xml:space="preserve"> Gottes </w:t>
      </w:r>
      <w:proofErr w:type="spellStart"/>
      <w:r>
        <w:t>werd</w:t>
      </w:r>
      <w:proofErr w:type="spellEnd"/>
      <w:r>
        <w:t xml:space="preserve"> in </w:t>
      </w:r>
      <w:proofErr w:type="spellStart"/>
      <w:r>
        <w:t>eüch</w:t>
      </w:r>
      <w:proofErr w:type="spellEnd"/>
      <w:r>
        <w:t xml:space="preserve"> </w:t>
      </w:r>
      <w:proofErr w:type="spellStart"/>
      <w:r>
        <w:t>gemert</w:t>
      </w:r>
      <w:proofErr w:type="spellEnd"/>
      <w:r>
        <w:t xml:space="preserve"> zu allen </w:t>
      </w:r>
      <w:proofErr w:type="spellStart"/>
      <w:r>
        <w:t>zeytten</w:t>
      </w:r>
      <w:proofErr w:type="spellEnd"/>
      <w:r>
        <w:t xml:space="preserve">! Amen. In vergangen </w:t>
      </w:r>
      <w:proofErr w:type="spellStart"/>
      <w:r>
        <w:t>negsten</w:t>
      </w:r>
      <w:proofErr w:type="spellEnd"/>
      <w:r>
        <w:t xml:space="preserve"> tagen, Aller liebsten </w:t>
      </w:r>
      <w:proofErr w:type="spellStart"/>
      <w:r>
        <w:t>freünde</w:t>
      </w:r>
      <w:proofErr w:type="spellEnd"/>
      <w:r>
        <w:t xml:space="preserve"> </w:t>
      </w:r>
      <w:proofErr w:type="spellStart"/>
      <w:r>
        <w:t>vnd</w:t>
      </w:r>
      <w:proofErr w:type="spellEnd"/>
      <w:r>
        <w:t xml:space="preserve"> </w:t>
      </w:r>
      <w:proofErr w:type="spellStart"/>
      <w:r>
        <w:t>brüder</w:t>
      </w:r>
      <w:proofErr w:type="spellEnd"/>
      <w:r>
        <w:t xml:space="preserve"> in Christo </w:t>
      </w:r>
      <w:proofErr w:type="spellStart"/>
      <w:r>
        <w:t>vnsern</w:t>
      </w:r>
      <w:proofErr w:type="spellEnd"/>
      <w:r>
        <w:t xml:space="preserve"> </w:t>
      </w:r>
      <w:proofErr w:type="spellStart"/>
      <w:r>
        <w:t>herren</w:t>
      </w:r>
      <w:proofErr w:type="spellEnd"/>
      <w:r>
        <w:t xml:space="preserve">, hab ich, Johan </w:t>
      </w:r>
      <w:proofErr w:type="spellStart"/>
      <w:r>
        <w:t>Lachamon</w:t>
      </w:r>
      <w:proofErr w:type="spellEnd"/>
      <w:r>
        <w:t xml:space="preserve">, </w:t>
      </w:r>
      <w:proofErr w:type="spellStart"/>
      <w:r>
        <w:t>onwirdiger</w:t>
      </w:r>
      <w:proofErr w:type="spellEnd"/>
      <w:r>
        <w:t xml:space="preserve"> </w:t>
      </w:r>
      <w:proofErr w:type="spellStart"/>
      <w:r>
        <w:t>predicant</w:t>
      </w:r>
      <w:proofErr w:type="spellEnd"/>
      <w:r>
        <w:t xml:space="preserve"> </w:t>
      </w:r>
      <w:proofErr w:type="spellStart"/>
      <w:r>
        <w:t>vnd</w:t>
      </w:r>
      <w:proofErr w:type="spellEnd"/>
      <w:r>
        <w:t xml:space="preserve"> Burger zu </w:t>
      </w:r>
      <w:proofErr w:type="spellStart"/>
      <w:r>
        <w:t>Haylpronn</w:t>
      </w:r>
      <w:proofErr w:type="spellEnd"/>
      <w:r>
        <w:t xml:space="preserve">, </w:t>
      </w:r>
      <w:proofErr w:type="spellStart"/>
      <w:r>
        <w:t>geschrifft</w:t>
      </w:r>
      <w:proofErr w:type="spellEnd"/>
      <w:r>
        <w:t xml:space="preserve"> zu </w:t>
      </w:r>
      <w:proofErr w:type="spellStart"/>
      <w:r>
        <w:t>eüch</w:t>
      </w:r>
      <w:proofErr w:type="spellEnd"/>
      <w:r>
        <w:t xml:space="preserve"> </w:t>
      </w:r>
      <w:proofErr w:type="spellStart"/>
      <w:r>
        <w:t>gesant</w:t>
      </w:r>
      <w:proofErr w:type="spellEnd"/>
      <w:r>
        <w:t xml:space="preserve">, </w:t>
      </w:r>
      <w:proofErr w:type="spellStart"/>
      <w:r>
        <w:t>vnd</w:t>
      </w:r>
      <w:proofErr w:type="spellEnd"/>
      <w:r>
        <w:t xml:space="preserve"> dasselbige, </w:t>
      </w:r>
      <w:proofErr w:type="spellStart"/>
      <w:r>
        <w:t>weyßt</w:t>
      </w:r>
      <w:proofErr w:type="spellEnd"/>
      <w:r>
        <w:t xml:space="preserve"> </w:t>
      </w:r>
      <w:proofErr w:type="spellStart"/>
      <w:r>
        <w:t>got</w:t>
      </w:r>
      <w:proofErr w:type="spellEnd"/>
      <w:r>
        <w:t xml:space="preserve">, </w:t>
      </w:r>
      <w:proofErr w:type="spellStart"/>
      <w:r>
        <w:t>vnd</w:t>
      </w:r>
      <w:proofErr w:type="spellEnd"/>
      <w:r>
        <w:t xml:space="preserve"> mein </w:t>
      </w:r>
      <w:proofErr w:type="spellStart"/>
      <w:r>
        <w:t>selbs</w:t>
      </w:r>
      <w:proofErr w:type="spellEnd"/>
      <w:r>
        <w:t xml:space="preserve"> </w:t>
      </w:r>
      <w:proofErr w:type="spellStart"/>
      <w:r>
        <w:t>gewyßne</w:t>
      </w:r>
      <w:proofErr w:type="spellEnd"/>
      <w:r>
        <w:t xml:space="preserve"> mir diß </w:t>
      </w:r>
      <w:proofErr w:type="spellStart"/>
      <w:r>
        <w:t>zeügnyß</w:t>
      </w:r>
      <w:proofErr w:type="spellEnd"/>
      <w:r>
        <w:t xml:space="preserve"> gibt, </w:t>
      </w:r>
      <w:proofErr w:type="spellStart"/>
      <w:r>
        <w:t>Auß</w:t>
      </w:r>
      <w:proofErr w:type="spellEnd"/>
      <w:r>
        <w:t xml:space="preserve"> sonderlicher </w:t>
      </w:r>
      <w:proofErr w:type="spellStart"/>
      <w:r>
        <w:t>güter</w:t>
      </w:r>
      <w:proofErr w:type="spellEnd"/>
      <w:r>
        <w:t xml:space="preserve"> </w:t>
      </w:r>
      <w:proofErr w:type="spellStart"/>
      <w:r>
        <w:t>anmütigkeit</w:t>
      </w:r>
      <w:proofErr w:type="spellEnd"/>
      <w:r>
        <w:t xml:space="preserve"> gegen </w:t>
      </w:r>
      <w:proofErr w:type="spellStart"/>
      <w:r>
        <w:t>eüch</w:t>
      </w:r>
      <w:proofErr w:type="spellEnd"/>
      <w:r>
        <w:t xml:space="preserve"> </w:t>
      </w:r>
      <w:proofErr w:type="spellStart"/>
      <w:r>
        <w:t>vnd</w:t>
      </w:r>
      <w:proofErr w:type="spellEnd"/>
      <w:r>
        <w:t xml:space="preserve"> </w:t>
      </w:r>
      <w:proofErr w:type="spellStart"/>
      <w:r>
        <w:t>auß</w:t>
      </w:r>
      <w:proofErr w:type="spellEnd"/>
      <w:r>
        <w:t xml:space="preserve"> grosser </w:t>
      </w:r>
      <w:proofErr w:type="spellStart"/>
      <w:r>
        <w:t>begird</w:t>
      </w:r>
      <w:proofErr w:type="spellEnd"/>
      <w:r>
        <w:t xml:space="preserve"> eines </w:t>
      </w:r>
      <w:proofErr w:type="spellStart"/>
      <w:r>
        <w:t>gemeynen</w:t>
      </w:r>
      <w:proofErr w:type="spellEnd"/>
      <w:r>
        <w:t xml:space="preserve"> Christlichen Frieds, so </w:t>
      </w:r>
      <w:proofErr w:type="spellStart"/>
      <w:r>
        <w:t>vill</w:t>
      </w:r>
      <w:proofErr w:type="spellEnd"/>
      <w:r>
        <w:t xml:space="preserve"> an mir wer zu machen. Denn ich </w:t>
      </w:r>
      <w:proofErr w:type="spellStart"/>
      <w:r>
        <w:t>syhe</w:t>
      </w:r>
      <w:proofErr w:type="spellEnd"/>
      <w:r>
        <w:t xml:space="preserve"> </w:t>
      </w:r>
      <w:proofErr w:type="spellStart"/>
      <w:r>
        <w:t>zertrent</w:t>
      </w:r>
      <w:proofErr w:type="spellEnd"/>
      <w:r>
        <w:t xml:space="preserve"> werden durch </w:t>
      </w:r>
      <w:proofErr w:type="spellStart"/>
      <w:r>
        <w:t>eüwer</w:t>
      </w:r>
      <w:proofErr w:type="spellEnd"/>
      <w:r>
        <w:t xml:space="preserve"> </w:t>
      </w:r>
      <w:proofErr w:type="spellStart"/>
      <w:r>
        <w:t>vnd</w:t>
      </w:r>
      <w:proofErr w:type="spellEnd"/>
      <w:r>
        <w:t xml:space="preserve"> andere </w:t>
      </w:r>
      <w:proofErr w:type="spellStart"/>
      <w:r>
        <w:t>zusamenziehen</w:t>
      </w:r>
      <w:proofErr w:type="spellEnd"/>
      <w:r>
        <w:t xml:space="preserve"> </w:t>
      </w:r>
      <w:proofErr w:type="spellStart"/>
      <w:r>
        <w:t>eygne</w:t>
      </w:r>
      <w:proofErr w:type="spellEnd"/>
      <w:r>
        <w:t xml:space="preserve"> </w:t>
      </w:r>
      <w:proofErr w:type="spellStart"/>
      <w:r>
        <w:t>gütter</w:t>
      </w:r>
      <w:proofErr w:type="spellEnd"/>
      <w:r>
        <w:t xml:space="preserve"> von </w:t>
      </w:r>
      <w:proofErr w:type="spellStart"/>
      <w:r>
        <w:t>gott</w:t>
      </w:r>
      <w:proofErr w:type="spellEnd"/>
      <w:r>
        <w:t xml:space="preserve"> beschert, </w:t>
      </w:r>
      <w:proofErr w:type="spellStart"/>
      <w:r>
        <w:t>disse</w:t>
      </w:r>
      <w:proofErr w:type="spellEnd"/>
      <w:r>
        <w:t xml:space="preserve"> verlieren, </w:t>
      </w:r>
      <w:proofErr w:type="spellStart"/>
      <w:r>
        <w:t>vund</w:t>
      </w:r>
      <w:proofErr w:type="spellEnd"/>
      <w:r>
        <w:t xml:space="preserve"> vielleicht </w:t>
      </w:r>
      <w:proofErr w:type="spellStart"/>
      <w:r>
        <w:t>nit</w:t>
      </w:r>
      <w:proofErr w:type="spellEnd"/>
      <w:r>
        <w:t xml:space="preserve"> </w:t>
      </w:r>
      <w:proofErr w:type="spellStart"/>
      <w:r>
        <w:t>alleyn</w:t>
      </w:r>
      <w:proofErr w:type="spellEnd"/>
      <w:r>
        <w:t xml:space="preserve"> </w:t>
      </w:r>
      <w:proofErr w:type="spellStart"/>
      <w:r>
        <w:t>vmb</w:t>
      </w:r>
      <w:proofErr w:type="spellEnd"/>
      <w:r>
        <w:t xml:space="preserve"> das gut, auch </w:t>
      </w:r>
      <w:proofErr w:type="spellStart"/>
      <w:r>
        <w:t>vmb</w:t>
      </w:r>
      <w:proofErr w:type="spellEnd"/>
      <w:r>
        <w:t xml:space="preserve"> </w:t>
      </w:r>
      <w:proofErr w:type="spellStart"/>
      <w:r>
        <w:t>leyb</w:t>
      </w:r>
      <w:proofErr w:type="spellEnd"/>
      <w:r>
        <w:t xml:space="preserve"> </w:t>
      </w:r>
      <w:proofErr w:type="spellStart"/>
      <w:r>
        <w:t>vnnd</w:t>
      </w:r>
      <w:proofErr w:type="spellEnd"/>
      <w:r>
        <w:t xml:space="preserve"> </w:t>
      </w:r>
      <w:proofErr w:type="spellStart"/>
      <w:r>
        <w:t>eer</w:t>
      </w:r>
      <w:proofErr w:type="spellEnd"/>
      <w:r>
        <w:t xml:space="preserve"> kommen. Bin auch </w:t>
      </w:r>
      <w:proofErr w:type="spellStart"/>
      <w:r>
        <w:t>gentzlich</w:t>
      </w:r>
      <w:proofErr w:type="spellEnd"/>
      <w:r>
        <w:t xml:space="preserve"> in </w:t>
      </w:r>
      <w:proofErr w:type="spellStart"/>
      <w:r>
        <w:t>hoffnung</w:t>
      </w:r>
      <w:proofErr w:type="spellEnd"/>
      <w:r>
        <w:t xml:space="preserve"> </w:t>
      </w:r>
      <w:proofErr w:type="spellStart"/>
      <w:r>
        <w:t>gestelt</w:t>
      </w:r>
      <w:proofErr w:type="spellEnd"/>
      <w:r>
        <w:t xml:space="preserve"> worden, mein </w:t>
      </w:r>
      <w:proofErr w:type="spellStart"/>
      <w:r>
        <w:t>freüntlichs</w:t>
      </w:r>
      <w:proofErr w:type="spellEnd"/>
      <w:r>
        <w:t xml:space="preserve"> </w:t>
      </w:r>
      <w:proofErr w:type="spellStart"/>
      <w:r>
        <w:t>brüderlichs</w:t>
      </w:r>
      <w:proofErr w:type="spellEnd"/>
      <w:r>
        <w:t xml:space="preserve"> </w:t>
      </w:r>
      <w:proofErr w:type="spellStart"/>
      <w:r>
        <w:t>Christlichs</w:t>
      </w:r>
      <w:proofErr w:type="spellEnd"/>
      <w:r>
        <w:t xml:space="preserve"> </w:t>
      </w:r>
      <w:proofErr w:type="spellStart"/>
      <w:r>
        <w:t>ansüchen</w:t>
      </w:r>
      <w:proofErr w:type="spellEnd"/>
      <w:r>
        <w:t xml:space="preserve"> durch </w:t>
      </w:r>
      <w:proofErr w:type="spellStart"/>
      <w:r>
        <w:t>geschrifft</w:t>
      </w:r>
      <w:proofErr w:type="spellEnd"/>
      <w:r>
        <w:t xml:space="preserve"> würd </w:t>
      </w:r>
      <w:proofErr w:type="spellStart"/>
      <w:r>
        <w:t>ewere</w:t>
      </w:r>
      <w:proofErr w:type="spellEnd"/>
      <w:r>
        <w:t xml:space="preserve"> </w:t>
      </w:r>
      <w:proofErr w:type="spellStart"/>
      <w:r>
        <w:t>gemüter</w:t>
      </w:r>
      <w:proofErr w:type="spellEnd"/>
      <w:r>
        <w:t xml:space="preserve">, </w:t>
      </w:r>
      <w:proofErr w:type="spellStart"/>
      <w:r>
        <w:t>bißher</w:t>
      </w:r>
      <w:proofErr w:type="spellEnd"/>
      <w:r>
        <w:t xml:space="preserve"> in </w:t>
      </w:r>
      <w:proofErr w:type="spellStart"/>
      <w:r>
        <w:t>vnchristlichem</w:t>
      </w:r>
      <w:proofErr w:type="spellEnd"/>
      <w:r>
        <w:t xml:space="preserve"> </w:t>
      </w:r>
      <w:proofErr w:type="spellStart"/>
      <w:r>
        <w:t>fürnemen</w:t>
      </w:r>
      <w:proofErr w:type="spellEnd"/>
      <w:r>
        <w:t xml:space="preserve"> nicht erfunden, zu </w:t>
      </w:r>
      <w:proofErr w:type="spellStart"/>
      <w:r>
        <w:t>besserung</w:t>
      </w:r>
      <w:proofErr w:type="spellEnd"/>
      <w:r>
        <w:t xml:space="preserve"> </w:t>
      </w:r>
      <w:proofErr w:type="spellStart"/>
      <w:r>
        <w:t>eüch</w:t>
      </w:r>
      <w:proofErr w:type="spellEnd"/>
      <w:r>
        <w:t xml:space="preserve"> ziehen </w:t>
      </w:r>
      <w:proofErr w:type="spellStart"/>
      <w:r>
        <w:t>vnd</w:t>
      </w:r>
      <w:proofErr w:type="spellEnd"/>
      <w:r>
        <w:t xml:space="preserve"> </w:t>
      </w:r>
      <w:proofErr w:type="spellStart"/>
      <w:r>
        <w:t>dohin</w:t>
      </w:r>
      <w:proofErr w:type="spellEnd"/>
      <w:r>
        <w:t xml:space="preserve"> bringen, das </w:t>
      </w:r>
      <w:proofErr w:type="spellStart"/>
      <w:r>
        <w:t>jr</w:t>
      </w:r>
      <w:proofErr w:type="spellEnd"/>
      <w:r>
        <w:t xml:space="preserve"> </w:t>
      </w:r>
      <w:proofErr w:type="spellStart"/>
      <w:r>
        <w:t>ewern</w:t>
      </w:r>
      <w:proofErr w:type="spellEnd"/>
      <w:r>
        <w:t xml:space="preserve"> </w:t>
      </w:r>
      <w:proofErr w:type="spellStart"/>
      <w:r>
        <w:t>anschlag</w:t>
      </w:r>
      <w:proofErr w:type="spellEnd"/>
      <w:r>
        <w:t xml:space="preserve"> </w:t>
      </w:r>
      <w:proofErr w:type="spellStart"/>
      <w:r>
        <w:t>vnderlassen</w:t>
      </w:r>
      <w:proofErr w:type="spellEnd"/>
      <w:r>
        <w:t xml:space="preserve">, </w:t>
      </w:r>
      <w:proofErr w:type="spellStart"/>
      <w:r>
        <w:t>widerumb</w:t>
      </w:r>
      <w:proofErr w:type="spellEnd"/>
      <w:r>
        <w:t xml:space="preserve"> </w:t>
      </w:r>
      <w:proofErr w:type="spellStart"/>
      <w:r>
        <w:t>heym</w:t>
      </w:r>
      <w:proofErr w:type="spellEnd"/>
      <w:r>
        <w:t xml:space="preserve"> </w:t>
      </w:r>
      <w:proofErr w:type="spellStart"/>
      <w:r>
        <w:t>zügent</w:t>
      </w:r>
      <w:proofErr w:type="spellEnd"/>
      <w:r>
        <w:t xml:space="preserve">, </w:t>
      </w:r>
      <w:proofErr w:type="spellStart"/>
      <w:r>
        <w:t>vnd</w:t>
      </w:r>
      <w:proofErr w:type="spellEnd"/>
      <w:r>
        <w:t xml:space="preserve"> </w:t>
      </w:r>
      <w:proofErr w:type="spellStart"/>
      <w:r>
        <w:t>eyn</w:t>
      </w:r>
      <w:proofErr w:type="spellEnd"/>
      <w:r>
        <w:t xml:space="preserve"> </w:t>
      </w:r>
      <w:proofErr w:type="spellStart"/>
      <w:r>
        <w:t>yeder</w:t>
      </w:r>
      <w:proofErr w:type="spellEnd"/>
      <w:r>
        <w:t xml:space="preserve"> sich Christlich des halten würd, welches </w:t>
      </w:r>
      <w:proofErr w:type="spellStart"/>
      <w:r>
        <w:t>jm</w:t>
      </w:r>
      <w:proofErr w:type="spellEnd"/>
      <w:r>
        <w:t xml:space="preserve"> </w:t>
      </w:r>
      <w:proofErr w:type="spellStart"/>
      <w:r>
        <w:t>got</w:t>
      </w:r>
      <w:proofErr w:type="spellEnd"/>
      <w:r>
        <w:t xml:space="preserve"> </w:t>
      </w:r>
      <w:proofErr w:type="spellStart"/>
      <w:r>
        <w:t>auß</w:t>
      </w:r>
      <w:proofErr w:type="spellEnd"/>
      <w:r>
        <w:t xml:space="preserve"> </w:t>
      </w:r>
      <w:proofErr w:type="spellStart"/>
      <w:r>
        <w:t>gnaden</w:t>
      </w:r>
      <w:proofErr w:type="spellEnd"/>
      <w:r>
        <w:t xml:space="preserve"> </w:t>
      </w:r>
      <w:proofErr w:type="spellStart"/>
      <w:r>
        <w:t>vnd</w:t>
      </w:r>
      <w:proofErr w:type="spellEnd"/>
      <w:r>
        <w:t xml:space="preserve"> </w:t>
      </w:r>
      <w:proofErr w:type="spellStart"/>
      <w:r>
        <w:t>heylgen</w:t>
      </w:r>
      <w:proofErr w:type="spellEnd"/>
      <w:r>
        <w:t xml:space="preserve"> willen beschert </w:t>
      </w:r>
      <w:proofErr w:type="spellStart"/>
      <w:r>
        <w:t>hett</w:t>
      </w:r>
      <w:proofErr w:type="spellEnd"/>
      <w:r>
        <w:t xml:space="preserve"> oder noch </w:t>
      </w:r>
      <w:proofErr w:type="spellStart"/>
      <w:r>
        <w:t>würdt</w:t>
      </w:r>
      <w:proofErr w:type="spellEnd"/>
      <w:r>
        <w:t xml:space="preserve"> bescheren. Nun </w:t>
      </w:r>
      <w:proofErr w:type="spellStart"/>
      <w:r>
        <w:t>dieweyl</w:t>
      </w:r>
      <w:proofErr w:type="spellEnd"/>
      <w:r>
        <w:t xml:space="preserve"> jr fester </w:t>
      </w:r>
      <w:proofErr w:type="spellStart"/>
      <w:r>
        <w:t>vnd</w:t>
      </w:r>
      <w:proofErr w:type="spellEnd"/>
      <w:r>
        <w:t xml:space="preserve"> fester, nach sage der </w:t>
      </w:r>
      <w:proofErr w:type="spellStart"/>
      <w:r>
        <w:t>leüth</w:t>
      </w:r>
      <w:proofErr w:type="spellEnd"/>
      <w:r>
        <w:t xml:space="preserve">, </w:t>
      </w:r>
      <w:proofErr w:type="spellStart"/>
      <w:r>
        <w:t>vff</w:t>
      </w:r>
      <w:proofErr w:type="spellEnd"/>
      <w:r>
        <w:t xml:space="preserve"> </w:t>
      </w:r>
      <w:proofErr w:type="spellStart"/>
      <w:r>
        <w:t>eüwer</w:t>
      </w:r>
      <w:proofErr w:type="spellEnd"/>
      <w:r>
        <w:t xml:space="preserve"> </w:t>
      </w:r>
      <w:proofErr w:type="spellStart"/>
      <w:r>
        <w:t>meynung</w:t>
      </w:r>
      <w:proofErr w:type="spellEnd"/>
      <w:r>
        <w:t xml:space="preserve"> verharret, stell ich in </w:t>
      </w:r>
      <w:proofErr w:type="spellStart"/>
      <w:r>
        <w:t>zweyffell</w:t>
      </w:r>
      <w:proofErr w:type="spellEnd"/>
      <w:r>
        <w:t xml:space="preserve">, mein gesandte </w:t>
      </w:r>
      <w:proofErr w:type="spellStart"/>
      <w:r>
        <w:t>schrifft</w:t>
      </w:r>
      <w:proofErr w:type="spellEnd"/>
      <w:r>
        <w:t xml:space="preserve"> an </w:t>
      </w:r>
      <w:proofErr w:type="spellStart"/>
      <w:r>
        <w:t>eüch</w:t>
      </w:r>
      <w:proofErr w:type="spellEnd"/>
      <w:r>
        <w:t xml:space="preserve"> sey </w:t>
      </w:r>
      <w:proofErr w:type="spellStart"/>
      <w:r>
        <w:t>nit</w:t>
      </w:r>
      <w:proofErr w:type="spellEnd"/>
      <w:r>
        <w:t xml:space="preserve"> </w:t>
      </w:r>
      <w:proofErr w:type="spellStart"/>
      <w:r>
        <w:t>vnder</w:t>
      </w:r>
      <w:proofErr w:type="spellEnd"/>
      <w:r>
        <w:t xml:space="preserve"> </w:t>
      </w:r>
      <w:proofErr w:type="spellStart"/>
      <w:r>
        <w:t>eüch</w:t>
      </w:r>
      <w:proofErr w:type="spellEnd"/>
      <w:r>
        <w:t xml:space="preserve"> (wie ich </w:t>
      </w:r>
      <w:proofErr w:type="spellStart"/>
      <w:r>
        <w:t>eygentlich</w:t>
      </w:r>
      <w:proofErr w:type="spellEnd"/>
      <w:r>
        <w:t xml:space="preserve"> </w:t>
      </w:r>
      <w:proofErr w:type="spellStart"/>
      <w:r>
        <w:t>vermeynt</w:t>
      </w:r>
      <w:proofErr w:type="spellEnd"/>
      <w:r>
        <w:t xml:space="preserve">) gelesen worden. Dann ich </w:t>
      </w:r>
      <w:proofErr w:type="spellStart"/>
      <w:r>
        <w:t>kan</w:t>
      </w:r>
      <w:proofErr w:type="spellEnd"/>
      <w:r>
        <w:t xml:space="preserve"> </w:t>
      </w:r>
      <w:proofErr w:type="spellStart"/>
      <w:r>
        <w:t>ye</w:t>
      </w:r>
      <w:proofErr w:type="spellEnd"/>
      <w:r>
        <w:t xml:space="preserve"> </w:t>
      </w:r>
      <w:proofErr w:type="spellStart"/>
      <w:r>
        <w:t>nit</w:t>
      </w:r>
      <w:proofErr w:type="spellEnd"/>
      <w:r>
        <w:t xml:space="preserve"> </w:t>
      </w:r>
      <w:proofErr w:type="spellStart"/>
      <w:r>
        <w:t>glaüben</w:t>
      </w:r>
      <w:proofErr w:type="spellEnd"/>
      <w:r>
        <w:t xml:space="preserve">, das so Brüderlich </w:t>
      </w:r>
      <w:proofErr w:type="spellStart"/>
      <w:r>
        <w:t>warnung</w:t>
      </w:r>
      <w:proofErr w:type="spellEnd"/>
      <w:r>
        <w:t xml:space="preserve"> so gar nichts </w:t>
      </w:r>
      <w:proofErr w:type="spellStart"/>
      <w:r>
        <w:t>solt</w:t>
      </w:r>
      <w:proofErr w:type="spellEnd"/>
      <w:r>
        <w:t xml:space="preserve"> geschafft haben. Wo sie aber </w:t>
      </w:r>
      <w:proofErr w:type="spellStart"/>
      <w:r>
        <w:t>vnder</w:t>
      </w:r>
      <w:proofErr w:type="spellEnd"/>
      <w:r>
        <w:t xml:space="preserve"> weg </w:t>
      </w:r>
      <w:proofErr w:type="spellStart"/>
      <w:r>
        <w:t>nydergeworffen</w:t>
      </w:r>
      <w:proofErr w:type="spellEnd"/>
      <w:r>
        <w:rPr>
          <w:rStyle w:val="Endnotenzeichen"/>
        </w:rPr>
        <w:endnoteReference w:id="1"/>
      </w:r>
      <w:r>
        <w:t xml:space="preserve"> (als es sich </w:t>
      </w:r>
      <w:proofErr w:type="spellStart"/>
      <w:r>
        <w:t>offt</w:t>
      </w:r>
      <w:proofErr w:type="spellEnd"/>
      <w:r>
        <w:t xml:space="preserve"> begibt), schick ich </w:t>
      </w:r>
      <w:proofErr w:type="spellStart"/>
      <w:r>
        <w:t>eüch</w:t>
      </w:r>
      <w:proofErr w:type="spellEnd"/>
      <w:r>
        <w:t xml:space="preserve"> hie zu derselbigen ein </w:t>
      </w:r>
      <w:proofErr w:type="spellStart"/>
      <w:r>
        <w:t>Copiam</w:t>
      </w:r>
      <w:proofErr w:type="spellEnd"/>
      <w:r>
        <w:t xml:space="preserve">, Abermals </w:t>
      </w:r>
      <w:proofErr w:type="spellStart"/>
      <w:r>
        <w:t>eüch</w:t>
      </w:r>
      <w:proofErr w:type="spellEnd"/>
      <w:r>
        <w:t xml:space="preserve"> all </w:t>
      </w:r>
      <w:proofErr w:type="spellStart"/>
      <w:r>
        <w:t>hertzlich</w:t>
      </w:r>
      <w:proofErr w:type="spellEnd"/>
      <w:r>
        <w:t xml:space="preserve"> bitten als </w:t>
      </w:r>
      <w:proofErr w:type="spellStart"/>
      <w:r>
        <w:t>freüntlich</w:t>
      </w:r>
      <w:proofErr w:type="spellEnd"/>
      <w:r>
        <w:t xml:space="preserve"> </w:t>
      </w:r>
      <w:proofErr w:type="spellStart"/>
      <w:r>
        <w:t>nachpaüwern</w:t>
      </w:r>
      <w:proofErr w:type="spellEnd"/>
      <w:r>
        <w:t xml:space="preserve"> </w:t>
      </w:r>
      <w:proofErr w:type="spellStart"/>
      <w:r>
        <w:t>vnd</w:t>
      </w:r>
      <w:proofErr w:type="spellEnd"/>
      <w:r>
        <w:t xml:space="preserve"> </w:t>
      </w:r>
      <w:proofErr w:type="spellStart"/>
      <w:r>
        <w:t>brüder</w:t>
      </w:r>
      <w:proofErr w:type="spellEnd"/>
      <w:r>
        <w:t xml:space="preserve"> in dem Herren, Solch </w:t>
      </w:r>
      <w:proofErr w:type="spellStart"/>
      <w:r>
        <w:t>vffbrechen</w:t>
      </w:r>
      <w:proofErr w:type="spellEnd"/>
      <w:r>
        <w:t xml:space="preserve">, Rotten </w:t>
      </w:r>
      <w:proofErr w:type="spellStart"/>
      <w:r>
        <w:t>vnd</w:t>
      </w:r>
      <w:proofErr w:type="spellEnd"/>
      <w:r>
        <w:t xml:space="preserve"> </w:t>
      </w:r>
      <w:proofErr w:type="spellStart"/>
      <w:r>
        <w:t>empörung</w:t>
      </w:r>
      <w:proofErr w:type="spellEnd"/>
      <w:r>
        <w:t xml:space="preserve"> </w:t>
      </w:r>
      <w:proofErr w:type="spellStart"/>
      <w:r>
        <w:t>vnderlassen</w:t>
      </w:r>
      <w:proofErr w:type="spellEnd"/>
      <w:r>
        <w:t xml:space="preserve">, dann es </w:t>
      </w:r>
      <w:proofErr w:type="spellStart"/>
      <w:r>
        <w:t>warlich</w:t>
      </w:r>
      <w:proofErr w:type="spellEnd"/>
      <w:r>
        <w:t xml:space="preserve"> </w:t>
      </w:r>
      <w:proofErr w:type="spellStart"/>
      <w:r>
        <w:t>frücht</w:t>
      </w:r>
      <w:proofErr w:type="spellEnd"/>
      <w:r>
        <w:t xml:space="preserve"> seyn </w:t>
      </w:r>
      <w:proofErr w:type="spellStart"/>
      <w:r>
        <w:t>eyns</w:t>
      </w:r>
      <w:proofErr w:type="spellEnd"/>
      <w:r>
        <w:t xml:space="preserve"> </w:t>
      </w:r>
      <w:proofErr w:type="spellStart"/>
      <w:r>
        <w:t>vnglaübigen</w:t>
      </w:r>
      <w:proofErr w:type="spellEnd"/>
      <w:r>
        <w:t xml:space="preserve"> </w:t>
      </w:r>
      <w:proofErr w:type="spellStart"/>
      <w:r>
        <w:t>hertzen</w:t>
      </w:r>
      <w:proofErr w:type="spellEnd"/>
      <w:r>
        <w:t xml:space="preserve">. wo bey </w:t>
      </w:r>
      <w:proofErr w:type="spellStart"/>
      <w:r>
        <w:t>eüch</w:t>
      </w:r>
      <w:proofErr w:type="spellEnd"/>
      <w:r>
        <w:t xml:space="preserve"> </w:t>
      </w:r>
      <w:proofErr w:type="spellStart"/>
      <w:r>
        <w:t>glaüben</w:t>
      </w:r>
      <w:proofErr w:type="spellEnd"/>
      <w:r>
        <w:t xml:space="preserve"> </w:t>
      </w:r>
      <w:proofErr w:type="spellStart"/>
      <w:r>
        <w:t>were</w:t>
      </w:r>
      <w:proofErr w:type="spellEnd"/>
      <w:r>
        <w:t xml:space="preserve">, do selbst </w:t>
      </w:r>
      <w:proofErr w:type="spellStart"/>
      <w:r>
        <w:t>were</w:t>
      </w:r>
      <w:proofErr w:type="spellEnd"/>
      <w:r>
        <w:t xml:space="preserve"> auch der </w:t>
      </w:r>
      <w:proofErr w:type="spellStart"/>
      <w:r>
        <w:t>geyst</w:t>
      </w:r>
      <w:proofErr w:type="spellEnd"/>
      <w:r>
        <w:t xml:space="preserve"> Christi Jesu; wo </w:t>
      </w:r>
      <w:proofErr w:type="spellStart"/>
      <w:r>
        <w:t>geyst</w:t>
      </w:r>
      <w:proofErr w:type="spellEnd"/>
      <w:r>
        <w:t xml:space="preserve"> wer, do </w:t>
      </w:r>
      <w:proofErr w:type="spellStart"/>
      <w:r>
        <w:t>müst</w:t>
      </w:r>
      <w:proofErr w:type="spellEnd"/>
      <w:r>
        <w:t xml:space="preserve"> Fried sein </w:t>
      </w:r>
      <w:proofErr w:type="spellStart"/>
      <w:r>
        <w:t>jm</w:t>
      </w:r>
      <w:proofErr w:type="spellEnd"/>
      <w:r>
        <w:t xml:space="preserve"> </w:t>
      </w:r>
      <w:proofErr w:type="spellStart"/>
      <w:r>
        <w:t>hertzen</w:t>
      </w:r>
      <w:proofErr w:type="spellEnd"/>
      <w:r>
        <w:t xml:space="preserve">, Auch lieb </w:t>
      </w:r>
      <w:proofErr w:type="spellStart"/>
      <w:r>
        <w:t>vnnd</w:t>
      </w:r>
      <w:proofErr w:type="spellEnd"/>
      <w:r>
        <w:t xml:space="preserve"> all Christliche </w:t>
      </w:r>
      <w:proofErr w:type="spellStart"/>
      <w:r>
        <w:t>tugent</w:t>
      </w:r>
      <w:proofErr w:type="spellEnd"/>
      <w:r>
        <w:t xml:space="preserve">; wo lieb wer, do wer auch aller </w:t>
      </w:r>
      <w:proofErr w:type="spellStart"/>
      <w:r>
        <w:t>gepott</w:t>
      </w:r>
      <w:proofErr w:type="spellEnd"/>
      <w:r>
        <w:t xml:space="preserve"> </w:t>
      </w:r>
      <w:proofErr w:type="spellStart"/>
      <w:r>
        <w:t>gottes</w:t>
      </w:r>
      <w:proofErr w:type="spellEnd"/>
      <w:r>
        <w:t xml:space="preserve"> </w:t>
      </w:r>
      <w:proofErr w:type="spellStart"/>
      <w:r>
        <w:t>erfüllung</w:t>
      </w:r>
      <w:proofErr w:type="spellEnd"/>
      <w:r>
        <w:t xml:space="preserve">. Dann die lieb </w:t>
      </w:r>
      <w:proofErr w:type="spellStart"/>
      <w:r>
        <w:t>sücht</w:t>
      </w:r>
      <w:proofErr w:type="spellEnd"/>
      <w:r>
        <w:t xml:space="preserve"> </w:t>
      </w:r>
      <w:proofErr w:type="spellStart"/>
      <w:r>
        <w:t>jren</w:t>
      </w:r>
      <w:proofErr w:type="spellEnd"/>
      <w:r>
        <w:t xml:space="preserve"> nütz nicht, sonder ander </w:t>
      </w:r>
      <w:proofErr w:type="spellStart"/>
      <w:r>
        <w:t>leüth</w:t>
      </w:r>
      <w:proofErr w:type="spellEnd"/>
      <w:r>
        <w:t xml:space="preserve"> nutz, will dem </w:t>
      </w:r>
      <w:proofErr w:type="spellStart"/>
      <w:r>
        <w:t>negsten</w:t>
      </w:r>
      <w:proofErr w:type="spellEnd"/>
      <w:r>
        <w:t xml:space="preserve"> nichts </w:t>
      </w:r>
      <w:proofErr w:type="spellStart"/>
      <w:r>
        <w:t>böß</w:t>
      </w:r>
      <w:proofErr w:type="spellEnd"/>
      <w:r>
        <w:t xml:space="preserve">, </w:t>
      </w:r>
      <w:proofErr w:type="spellStart"/>
      <w:r>
        <w:t>begert</w:t>
      </w:r>
      <w:proofErr w:type="spellEnd"/>
      <w:r>
        <w:t xml:space="preserve"> nichts, das </w:t>
      </w:r>
      <w:proofErr w:type="spellStart"/>
      <w:r>
        <w:t>jr</w:t>
      </w:r>
      <w:proofErr w:type="spellEnd"/>
      <w:r>
        <w:t xml:space="preserve"> </w:t>
      </w:r>
      <w:proofErr w:type="spellStart"/>
      <w:r>
        <w:t>nit</w:t>
      </w:r>
      <w:proofErr w:type="spellEnd"/>
      <w:r>
        <w:t xml:space="preserve"> Christlich </w:t>
      </w:r>
      <w:proofErr w:type="spellStart"/>
      <w:r>
        <w:t>zusteet</w:t>
      </w:r>
      <w:proofErr w:type="spellEnd"/>
      <w:r>
        <w:t xml:space="preserve"> zu </w:t>
      </w:r>
      <w:proofErr w:type="spellStart"/>
      <w:r>
        <w:t>begeren</w:t>
      </w:r>
      <w:proofErr w:type="spellEnd"/>
      <w:r>
        <w:t xml:space="preserve">, </w:t>
      </w:r>
      <w:proofErr w:type="spellStart"/>
      <w:r>
        <w:t>wolt</w:t>
      </w:r>
      <w:proofErr w:type="spellEnd"/>
      <w:r>
        <w:t xml:space="preserve"> </w:t>
      </w:r>
      <w:proofErr w:type="spellStart"/>
      <w:r>
        <w:t>ee</w:t>
      </w:r>
      <w:proofErr w:type="spellEnd"/>
      <w:r>
        <w:t xml:space="preserve"> schaden </w:t>
      </w:r>
      <w:proofErr w:type="spellStart"/>
      <w:r>
        <w:t>nemen</w:t>
      </w:r>
      <w:proofErr w:type="spellEnd"/>
      <w:r>
        <w:t xml:space="preserve"> an </w:t>
      </w:r>
      <w:proofErr w:type="spellStart"/>
      <w:r>
        <w:t>leyb</w:t>
      </w:r>
      <w:proofErr w:type="spellEnd"/>
      <w:r>
        <w:t xml:space="preserve">, </w:t>
      </w:r>
      <w:proofErr w:type="spellStart"/>
      <w:r>
        <w:t>eer</w:t>
      </w:r>
      <w:proofErr w:type="spellEnd"/>
      <w:r>
        <w:t xml:space="preserve">, gut, </w:t>
      </w:r>
      <w:proofErr w:type="spellStart"/>
      <w:r>
        <w:t>seel</w:t>
      </w:r>
      <w:proofErr w:type="spellEnd"/>
      <w:r>
        <w:t xml:space="preserve">, </w:t>
      </w:r>
      <w:proofErr w:type="spellStart"/>
      <w:r>
        <w:t>ee</w:t>
      </w:r>
      <w:proofErr w:type="spellEnd"/>
      <w:r>
        <w:t xml:space="preserve"> dann der </w:t>
      </w:r>
      <w:proofErr w:type="spellStart"/>
      <w:r>
        <w:t>nechst</w:t>
      </w:r>
      <w:proofErr w:type="spellEnd"/>
      <w:r>
        <w:t xml:space="preserve"> soll </w:t>
      </w:r>
      <w:proofErr w:type="spellStart"/>
      <w:r>
        <w:t>beschedigt</w:t>
      </w:r>
      <w:proofErr w:type="spellEnd"/>
      <w:r>
        <w:t xml:space="preserve"> werden, wie </w:t>
      </w:r>
      <w:proofErr w:type="spellStart"/>
      <w:r>
        <w:t>mann</w:t>
      </w:r>
      <w:proofErr w:type="spellEnd"/>
      <w:r>
        <w:t xml:space="preserve"> klärlich </w:t>
      </w:r>
      <w:proofErr w:type="spellStart"/>
      <w:r>
        <w:t>sicht</w:t>
      </w:r>
      <w:proofErr w:type="spellEnd"/>
      <w:r>
        <w:t xml:space="preserve"> in Paulo </w:t>
      </w:r>
      <w:proofErr w:type="spellStart"/>
      <w:r>
        <w:t>zun</w:t>
      </w:r>
      <w:proofErr w:type="spellEnd"/>
      <w:r>
        <w:t xml:space="preserve"> Rom. 9, Im Mose Exod. 32. So </w:t>
      </w:r>
      <w:proofErr w:type="spellStart"/>
      <w:r>
        <w:t>ligt</w:t>
      </w:r>
      <w:proofErr w:type="spellEnd"/>
      <w:r>
        <w:t xml:space="preserve"> am tag, das solch </w:t>
      </w:r>
      <w:proofErr w:type="spellStart"/>
      <w:r>
        <w:t>empörung</w:t>
      </w:r>
      <w:proofErr w:type="spellEnd"/>
      <w:r>
        <w:t xml:space="preserve"> ist </w:t>
      </w:r>
      <w:proofErr w:type="spellStart"/>
      <w:r>
        <w:t>vmb</w:t>
      </w:r>
      <w:proofErr w:type="spellEnd"/>
      <w:r>
        <w:t xml:space="preserve"> </w:t>
      </w:r>
      <w:proofErr w:type="spellStart"/>
      <w:r>
        <w:t>ewers</w:t>
      </w:r>
      <w:proofErr w:type="spellEnd"/>
      <w:r>
        <w:t xml:space="preserve"> nutz willen, </w:t>
      </w:r>
      <w:proofErr w:type="spellStart"/>
      <w:r>
        <w:t>vnd</w:t>
      </w:r>
      <w:proofErr w:type="spellEnd"/>
      <w:r>
        <w:t xml:space="preserve"> in </w:t>
      </w:r>
      <w:proofErr w:type="spellStart"/>
      <w:r>
        <w:t>ewern</w:t>
      </w:r>
      <w:proofErr w:type="spellEnd"/>
      <w:r>
        <w:t xml:space="preserve"> </w:t>
      </w:r>
      <w:proofErr w:type="spellStart"/>
      <w:r>
        <w:t>eygen</w:t>
      </w:r>
      <w:proofErr w:type="spellEnd"/>
      <w:r>
        <w:t xml:space="preserve"> sagen </w:t>
      </w:r>
      <w:proofErr w:type="spellStart"/>
      <w:r>
        <w:t>eüch</w:t>
      </w:r>
      <w:proofErr w:type="spellEnd"/>
      <w:r>
        <w:t xml:space="preserve"> </w:t>
      </w:r>
      <w:proofErr w:type="spellStart"/>
      <w:r>
        <w:t>vffwerffendt</w:t>
      </w:r>
      <w:proofErr w:type="spellEnd"/>
      <w:r>
        <w:t xml:space="preserve"> Richter zu seyn, deß das natürlich recht </w:t>
      </w:r>
      <w:proofErr w:type="spellStart"/>
      <w:r>
        <w:t>vnd</w:t>
      </w:r>
      <w:proofErr w:type="spellEnd"/>
      <w:r>
        <w:t xml:space="preserve"> aller </w:t>
      </w:r>
      <w:proofErr w:type="spellStart"/>
      <w:r>
        <w:t>weldt</w:t>
      </w:r>
      <w:proofErr w:type="spellEnd"/>
      <w:r>
        <w:t xml:space="preserve"> recht </w:t>
      </w:r>
      <w:proofErr w:type="spellStart"/>
      <w:r>
        <w:t>verbeüt</w:t>
      </w:r>
      <w:proofErr w:type="spellEnd"/>
      <w:r>
        <w:t xml:space="preserve">. wie mögt </w:t>
      </w:r>
      <w:proofErr w:type="spellStart"/>
      <w:r>
        <w:t>jr</w:t>
      </w:r>
      <w:proofErr w:type="spellEnd"/>
      <w:r>
        <w:t xml:space="preserve"> </w:t>
      </w:r>
      <w:proofErr w:type="spellStart"/>
      <w:r>
        <w:t>eüch</w:t>
      </w:r>
      <w:proofErr w:type="spellEnd"/>
      <w:r>
        <w:t xml:space="preserve"> dann </w:t>
      </w:r>
      <w:proofErr w:type="spellStart"/>
      <w:r>
        <w:t>berümen</w:t>
      </w:r>
      <w:proofErr w:type="spellEnd"/>
      <w:r>
        <w:t xml:space="preserve">, </w:t>
      </w:r>
      <w:proofErr w:type="spellStart"/>
      <w:r>
        <w:t>handthaber</w:t>
      </w:r>
      <w:proofErr w:type="spellEnd"/>
      <w:r>
        <w:rPr>
          <w:rStyle w:val="Endnotenzeichen"/>
        </w:rPr>
        <w:endnoteReference w:id="2"/>
      </w:r>
      <w:r>
        <w:t xml:space="preserve"> zu sein der </w:t>
      </w:r>
      <w:proofErr w:type="spellStart"/>
      <w:r>
        <w:t>götlichen</w:t>
      </w:r>
      <w:proofErr w:type="spellEnd"/>
      <w:r>
        <w:t xml:space="preserve"> </w:t>
      </w:r>
      <w:proofErr w:type="spellStart"/>
      <w:r>
        <w:t>gerechtigkeit</w:t>
      </w:r>
      <w:proofErr w:type="spellEnd"/>
      <w:r>
        <w:t xml:space="preserve"> </w:t>
      </w:r>
      <w:proofErr w:type="spellStart"/>
      <w:r>
        <w:t>vnd</w:t>
      </w:r>
      <w:proofErr w:type="spellEnd"/>
      <w:r>
        <w:t xml:space="preserve"> des </w:t>
      </w:r>
      <w:proofErr w:type="spellStart"/>
      <w:r>
        <w:t>heyligen</w:t>
      </w:r>
      <w:proofErr w:type="spellEnd"/>
      <w:r>
        <w:t xml:space="preserve"> </w:t>
      </w:r>
      <w:proofErr w:type="spellStart"/>
      <w:r>
        <w:t>Euangelions</w:t>
      </w:r>
      <w:proofErr w:type="spellEnd"/>
      <w:r>
        <w:t xml:space="preserve">, so </w:t>
      </w:r>
      <w:proofErr w:type="spellStart"/>
      <w:r>
        <w:t>ewer</w:t>
      </w:r>
      <w:proofErr w:type="spellEnd"/>
      <w:r>
        <w:t xml:space="preserve"> </w:t>
      </w:r>
      <w:proofErr w:type="spellStart"/>
      <w:r>
        <w:t>fürnemen</w:t>
      </w:r>
      <w:proofErr w:type="spellEnd"/>
      <w:r>
        <w:t xml:space="preserve"> das </w:t>
      </w:r>
      <w:proofErr w:type="spellStart"/>
      <w:r>
        <w:t>heylige</w:t>
      </w:r>
      <w:proofErr w:type="spellEnd"/>
      <w:r>
        <w:t xml:space="preserve"> </w:t>
      </w:r>
      <w:proofErr w:type="spellStart"/>
      <w:r>
        <w:t>wort</w:t>
      </w:r>
      <w:proofErr w:type="spellEnd"/>
      <w:r>
        <w:t xml:space="preserve"> </w:t>
      </w:r>
      <w:proofErr w:type="spellStart"/>
      <w:r>
        <w:t>verlestert</w:t>
      </w:r>
      <w:proofErr w:type="spellEnd"/>
      <w:r>
        <w:t xml:space="preserve">? </w:t>
      </w:r>
      <w:proofErr w:type="spellStart"/>
      <w:r>
        <w:t>Hapt</w:t>
      </w:r>
      <w:proofErr w:type="spellEnd"/>
      <w:r>
        <w:t xml:space="preserve"> auch </w:t>
      </w:r>
      <w:proofErr w:type="spellStart"/>
      <w:r>
        <w:t>vilfeltig</w:t>
      </w:r>
      <w:proofErr w:type="spellEnd"/>
      <w:r>
        <w:t xml:space="preserve"> in </w:t>
      </w:r>
      <w:proofErr w:type="spellStart"/>
      <w:r>
        <w:t>meyn</w:t>
      </w:r>
      <w:proofErr w:type="spellEnd"/>
      <w:r>
        <w:t xml:space="preserve"> predigen gehöret: So </w:t>
      </w:r>
      <w:proofErr w:type="spellStart"/>
      <w:r>
        <w:t>yemands</w:t>
      </w:r>
      <w:proofErr w:type="spellEnd"/>
      <w:r>
        <w:t xml:space="preserve"> beschwert wer </w:t>
      </w:r>
      <w:proofErr w:type="spellStart"/>
      <w:r>
        <w:t>vnnd</w:t>
      </w:r>
      <w:proofErr w:type="spellEnd"/>
      <w:r>
        <w:t xml:space="preserve"> </w:t>
      </w:r>
      <w:proofErr w:type="spellStart"/>
      <w:r>
        <w:t>vnrecht</w:t>
      </w:r>
      <w:proofErr w:type="spellEnd"/>
      <w:r>
        <w:t xml:space="preserve"> </w:t>
      </w:r>
      <w:proofErr w:type="spellStart"/>
      <w:r>
        <w:t>geschetz</w:t>
      </w:r>
      <w:proofErr w:type="spellEnd"/>
      <w:r>
        <w:t xml:space="preserve">, </w:t>
      </w:r>
      <w:proofErr w:type="spellStart"/>
      <w:r>
        <w:t>nit</w:t>
      </w:r>
      <w:proofErr w:type="spellEnd"/>
      <w:r>
        <w:t xml:space="preserve"> mit </w:t>
      </w:r>
      <w:proofErr w:type="spellStart"/>
      <w:r>
        <w:t>gewalt</w:t>
      </w:r>
      <w:proofErr w:type="spellEnd"/>
      <w:r>
        <w:t xml:space="preserve"> </w:t>
      </w:r>
      <w:proofErr w:type="spellStart"/>
      <w:r>
        <w:t>widersteen</w:t>
      </w:r>
      <w:proofErr w:type="spellEnd"/>
      <w:r>
        <w:t xml:space="preserve"> den </w:t>
      </w:r>
      <w:proofErr w:type="spellStart"/>
      <w:r>
        <w:t>pürden</w:t>
      </w:r>
      <w:proofErr w:type="spellEnd"/>
      <w:r>
        <w:t xml:space="preserve">, </w:t>
      </w:r>
      <w:proofErr w:type="spellStart"/>
      <w:r>
        <w:t>nitt</w:t>
      </w:r>
      <w:proofErr w:type="spellEnd"/>
      <w:r>
        <w:t xml:space="preserve"> sich </w:t>
      </w:r>
      <w:proofErr w:type="spellStart"/>
      <w:r>
        <w:t>selbs</w:t>
      </w:r>
      <w:proofErr w:type="spellEnd"/>
      <w:r>
        <w:t xml:space="preserve"> </w:t>
      </w:r>
      <w:proofErr w:type="spellStart"/>
      <w:r>
        <w:t>vnchristlich</w:t>
      </w:r>
      <w:proofErr w:type="spellEnd"/>
      <w:r>
        <w:t xml:space="preserve"> rechen, die </w:t>
      </w:r>
      <w:proofErr w:type="spellStart"/>
      <w:r>
        <w:t>Rach</w:t>
      </w:r>
      <w:proofErr w:type="spellEnd"/>
      <w:r>
        <w:t xml:space="preserve"> dem </w:t>
      </w:r>
      <w:proofErr w:type="spellStart"/>
      <w:r>
        <w:t>herren</w:t>
      </w:r>
      <w:proofErr w:type="spellEnd"/>
      <w:r>
        <w:t xml:space="preserve"> </w:t>
      </w:r>
      <w:proofErr w:type="spellStart"/>
      <w:r>
        <w:t>beuelhen</w:t>
      </w:r>
      <w:proofErr w:type="spellEnd"/>
      <w:r>
        <w:t xml:space="preserve">, Zu </w:t>
      </w:r>
      <w:proofErr w:type="spellStart"/>
      <w:r>
        <w:t>gott</w:t>
      </w:r>
      <w:proofErr w:type="spellEnd"/>
      <w:r>
        <w:t xml:space="preserve"> mit </w:t>
      </w:r>
      <w:proofErr w:type="spellStart"/>
      <w:r>
        <w:t>hertzen</w:t>
      </w:r>
      <w:proofErr w:type="spellEnd"/>
      <w:r>
        <w:t xml:space="preserve"> schreyen, der </w:t>
      </w:r>
      <w:proofErr w:type="spellStart"/>
      <w:r>
        <w:t>würdt</w:t>
      </w:r>
      <w:proofErr w:type="spellEnd"/>
      <w:r>
        <w:t xml:space="preserve"> </w:t>
      </w:r>
      <w:proofErr w:type="spellStart"/>
      <w:r>
        <w:t>eüch</w:t>
      </w:r>
      <w:proofErr w:type="spellEnd"/>
      <w:r>
        <w:t xml:space="preserve"> </w:t>
      </w:r>
      <w:proofErr w:type="spellStart"/>
      <w:r>
        <w:t>eygentlich</w:t>
      </w:r>
      <w:proofErr w:type="spellEnd"/>
      <w:r>
        <w:t xml:space="preserve"> erhören, </w:t>
      </w:r>
      <w:proofErr w:type="spellStart"/>
      <w:r>
        <w:t>vnd</w:t>
      </w:r>
      <w:proofErr w:type="spellEnd"/>
      <w:r>
        <w:t xml:space="preserve"> wo </w:t>
      </w:r>
      <w:proofErr w:type="spellStart"/>
      <w:r>
        <w:t>nit</w:t>
      </w:r>
      <w:proofErr w:type="spellEnd"/>
      <w:r>
        <w:t xml:space="preserve"> bald, </w:t>
      </w:r>
      <w:proofErr w:type="spellStart"/>
      <w:r>
        <w:t>eygentlich</w:t>
      </w:r>
      <w:proofErr w:type="spellEnd"/>
      <w:r>
        <w:t xml:space="preserve"> mit der </w:t>
      </w:r>
      <w:proofErr w:type="spellStart"/>
      <w:r>
        <w:t>zeytt</w:t>
      </w:r>
      <w:proofErr w:type="spellEnd"/>
      <w:r>
        <w:t xml:space="preserve">, </w:t>
      </w:r>
      <w:proofErr w:type="spellStart"/>
      <w:r>
        <w:t>wens</w:t>
      </w:r>
      <w:proofErr w:type="spellEnd"/>
      <w:r>
        <w:t xml:space="preserve"> </w:t>
      </w:r>
      <w:proofErr w:type="spellStart"/>
      <w:r>
        <w:t>eüch</w:t>
      </w:r>
      <w:proofErr w:type="spellEnd"/>
      <w:r>
        <w:t xml:space="preserve"> </w:t>
      </w:r>
      <w:proofErr w:type="spellStart"/>
      <w:r>
        <w:t>jm</w:t>
      </w:r>
      <w:proofErr w:type="spellEnd"/>
      <w:r>
        <w:t xml:space="preserve"> allernützten </w:t>
      </w:r>
      <w:proofErr w:type="spellStart"/>
      <w:r>
        <w:t>vnd</w:t>
      </w:r>
      <w:proofErr w:type="spellEnd"/>
      <w:r>
        <w:t xml:space="preserve"> </w:t>
      </w:r>
      <w:proofErr w:type="spellStart"/>
      <w:r>
        <w:t>got</w:t>
      </w:r>
      <w:proofErr w:type="spellEnd"/>
      <w:r>
        <w:t xml:space="preserve"> am besten </w:t>
      </w:r>
      <w:proofErr w:type="spellStart"/>
      <w:r>
        <w:t>gedeücht</w:t>
      </w:r>
      <w:proofErr w:type="spellEnd"/>
      <w:r>
        <w:t xml:space="preserve">. Es ist </w:t>
      </w:r>
      <w:proofErr w:type="spellStart"/>
      <w:r>
        <w:t>ye</w:t>
      </w:r>
      <w:proofErr w:type="spellEnd"/>
      <w:r>
        <w:t xml:space="preserve"> der </w:t>
      </w:r>
      <w:proofErr w:type="spellStart"/>
      <w:r>
        <w:t>braüch</w:t>
      </w:r>
      <w:proofErr w:type="spellEnd"/>
      <w:r>
        <w:t xml:space="preserve"> </w:t>
      </w:r>
      <w:proofErr w:type="spellStart"/>
      <w:r>
        <w:t>Christlichs</w:t>
      </w:r>
      <w:proofErr w:type="spellEnd"/>
      <w:r>
        <w:t xml:space="preserve"> </w:t>
      </w:r>
      <w:proofErr w:type="spellStart"/>
      <w:r>
        <w:t>wesens</w:t>
      </w:r>
      <w:proofErr w:type="spellEnd"/>
      <w:r>
        <w:t xml:space="preserve"> </w:t>
      </w:r>
      <w:proofErr w:type="spellStart"/>
      <w:r>
        <w:t>nit</w:t>
      </w:r>
      <w:proofErr w:type="spellEnd"/>
      <w:r>
        <w:t xml:space="preserve"> </w:t>
      </w:r>
      <w:proofErr w:type="spellStart"/>
      <w:r>
        <w:t>vnnd</w:t>
      </w:r>
      <w:proofErr w:type="spellEnd"/>
      <w:r>
        <w:t xml:space="preserve"> mag </w:t>
      </w:r>
      <w:proofErr w:type="spellStart"/>
      <w:r>
        <w:t>nymmer</w:t>
      </w:r>
      <w:proofErr w:type="spellEnd"/>
      <w:r>
        <w:t xml:space="preserve"> sein, das </w:t>
      </w:r>
      <w:proofErr w:type="spellStart"/>
      <w:r>
        <w:t>mann</w:t>
      </w:r>
      <w:proofErr w:type="spellEnd"/>
      <w:r>
        <w:t xml:space="preserve"> dem </w:t>
      </w:r>
      <w:proofErr w:type="spellStart"/>
      <w:r>
        <w:t>gewalt</w:t>
      </w:r>
      <w:proofErr w:type="spellEnd"/>
      <w:r>
        <w:t xml:space="preserve"> </w:t>
      </w:r>
      <w:proofErr w:type="spellStart"/>
      <w:r>
        <w:t>vnd</w:t>
      </w:r>
      <w:proofErr w:type="spellEnd"/>
      <w:r>
        <w:t xml:space="preserve"> </w:t>
      </w:r>
      <w:proofErr w:type="spellStart"/>
      <w:r>
        <w:t>öberckeit</w:t>
      </w:r>
      <w:proofErr w:type="spellEnd"/>
      <w:r>
        <w:t xml:space="preserve"> von Gott eingesetzt mit </w:t>
      </w:r>
      <w:proofErr w:type="spellStart"/>
      <w:r>
        <w:t>gewalt</w:t>
      </w:r>
      <w:proofErr w:type="spellEnd"/>
      <w:r>
        <w:t xml:space="preserve"> </w:t>
      </w:r>
      <w:proofErr w:type="spellStart"/>
      <w:r>
        <w:t>vnd</w:t>
      </w:r>
      <w:proofErr w:type="spellEnd"/>
      <w:r>
        <w:t xml:space="preserve"> </w:t>
      </w:r>
      <w:proofErr w:type="spellStart"/>
      <w:r>
        <w:t>vffrür</w:t>
      </w:r>
      <w:proofErr w:type="spellEnd"/>
      <w:r>
        <w:t xml:space="preserve"> widerstreben soll, wie tyrannisch </w:t>
      </w:r>
      <w:proofErr w:type="spellStart"/>
      <w:r>
        <w:t>vnd</w:t>
      </w:r>
      <w:proofErr w:type="spellEnd"/>
      <w:r>
        <w:t xml:space="preserve"> </w:t>
      </w:r>
      <w:proofErr w:type="spellStart"/>
      <w:r>
        <w:t>gotlose</w:t>
      </w:r>
      <w:proofErr w:type="spellEnd"/>
      <w:r>
        <w:t xml:space="preserve"> sie </w:t>
      </w:r>
      <w:proofErr w:type="spellStart"/>
      <w:r>
        <w:t>ye</w:t>
      </w:r>
      <w:proofErr w:type="spellEnd"/>
      <w:r>
        <w:t xml:space="preserve"> </w:t>
      </w:r>
      <w:proofErr w:type="spellStart"/>
      <w:r>
        <w:t>were</w:t>
      </w:r>
      <w:proofErr w:type="spellEnd"/>
      <w:r>
        <w:t xml:space="preserve">. Mann muß hie </w:t>
      </w:r>
      <w:proofErr w:type="spellStart"/>
      <w:r>
        <w:t>got</w:t>
      </w:r>
      <w:proofErr w:type="spellEnd"/>
      <w:r>
        <w:t xml:space="preserve"> bitten </w:t>
      </w:r>
      <w:proofErr w:type="spellStart"/>
      <w:r>
        <w:t>vmb</w:t>
      </w:r>
      <w:proofErr w:type="spellEnd"/>
      <w:r>
        <w:t xml:space="preserve"> </w:t>
      </w:r>
      <w:proofErr w:type="spellStart"/>
      <w:r>
        <w:t>erlösung</w:t>
      </w:r>
      <w:proofErr w:type="spellEnd"/>
      <w:r>
        <w:t xml:space="preserve"> </w:t>
      </w:r>
      <w:proofErr w:type="spellStart"/>
      <w:r>
        <w:t>vnd</w:t>
      </w:r>
      <w:proofErr w:type="spellEnd"/>
      <w:r>
        <w:t xml:space="preserve"> mit </w:t>
      </w:r>
      <w:proofErr w:type="spellStart"/>
      <w:r>
        <w:t>gedult</w:t>
      </w:r>
      <w:proofErr w:type="spellEnd"/>
      <w:r>
        <w:t xml:space="preserve"> tragen, das </w:t>
      </w:r>
      <w:proofErr w:type="spellStart"/>
      <w:r>
        <w:t>vns</w:t>
      </w:r>
      <w:proofErr w:type="spellEnd"/>
      <w:r>
        <w:t xml:space="preserve"> </w:t>
      </w:r>
      <w:proofErr w:type="spellStart"/>
      <w:r>
        <w:t>gott</w:t>
      </w:r>
      <w:proofErr w:type="spellEnd"/>
      <w:r>
        <w:t xml:space="preserve"> </w:t>
      </w:r>
      <w:proofErr w:type="spellStart"/>
      <w:r>
        <w:t>auß</w:t>
      </w:r>
      <w:proofErr w:type="spellEnd"/>
      <w:r>
        <w:t xml:space="preserve"> heiligen willen </w:t>
      </w:r>
      <w:proofErr w:type="spellStart"/>
      <w:r>
        <w:t>vmb</w:t>
      </w:r>
      <w:proofErr w:type="spellEnd"/>
      <w:r>
        <w:t xml:space="preserve"> </w:t>
      </w:r>
      <w:proofErr w:type="spellStart"/>
      <w:r>
        <w:t>vnser</w:t>
      </w:r>
      <w:proofErr w:type="spellEnd"/>
      <w:r>
        <w:t xml:space="preserve"> </w:t>
      </w:r>
      <w:proofErr w:type="spellStart"/>
      <w:r>
        <w:t>sünd</w:t>
      </w:r>
      <w:proofErr w:type="spellEnd"/>
      <w:r>
        <w:t xml:space="preserve"> willen </w:t>
      </w:r>
      <w:proofErr w:type="spellStart"/>
      <w:r>
        <w:t>züschickt</w:t>
      </w:r>
      <w:proofErr w:type="spellEnd"/>
      <w:r>
        <w:t xml:space="preserve">. Solch </w:t>
      </w:r>
      <w:proofErr w:type="spellStart"/>
      <w:r>
        <w:t>vnd</w:t>
      </w:r>
      <w:proofErr w:type="spellEnd"/>
      <w:r>
        <w:t xml:space="preserve"> andere bürden, Lieben </w:t>
      </w:r>
      <w:proofErr w:type="spellStart"/>
      <w:r>
        <w:t>freündt</w:t>
      </w:r>
      <w:proofErr w:type="spellEnd"/>
      <w:r>
        <w:t xml:space="preserve"> </w:t>
      </w:r>
      <w:proofErr w:type="spellStart"/>
      <w:r>
        <w:t>vnd</w:t>
      </w:r>
      <w:proofErr w:type="spellEnd"/>
      <w:r>
        <w:t xml:space="preserve"> </w:t>
      </w:r>
      <w:proofErr w:type="spellStart"/>
      <w:r>
        <w:t>brüder</w:t>
      </w:r>
      <w:proofErr w:type="spellEnd"/>
      <w:r>
        <w:t xml:space="preserve">, ich setz, </w:t>
      </w:r>
      <w:proofErr w:type="spellStart"/>
      <w:r>
        <w:t>jr</w:t>
      </w:r>
      <w:proofErr w:type="spellEnd"/>
      <w:r>
        <w:t xml:space="preserve"> Christum, </w:t>
      </w:r>
      <w:proofErr w:type="spellStart"/>
      <w:r>
        <w:t>vnsern</w:t>
      </w:r>
      <w:proofErr w:type="spellEnd"/>
      <w:r>
        <w:t xml:space="preserve"> </w:t>
      </w:r>
      <w:proofErr w:type="spellStart"/>
      <w:r>
        <w:t>heylandt</w:t>
      </w:r>
      <w:proofErr w:type="spellEnd"/>
      <w:r>
        <w:t xml:space="preserve">, Math. am 5. </w:t>
      </w:r>
      <w:proofErr w:type="spellStart"/>
      <w:r>
        <w:t>cap</w:t>
      </w:r>
      <w:proofErr w:type="spellEnd"/>
      <w:r>
        <w:t xml:space="preserve">.: </w:t>
      </w:r>
      <w:proofErr w:type="spellStart"/>
      <w:r>
        <w:t>mann</w:t>
      </w:r>
      <w:proofErr w:type="spellEnd"/>
      <w:r>
        <w:t xml:space="preserve"> soll dem </w:t>
      </w:r>
      <w:proofErr w:type="spellStart"/>
      <w:r>
        <w:t>vbel</w:t>
      </w:r>
      <w:proofErr w:type="spellEnd"/>
      <w:r>
        <w:t xml:space="preserve"> </w:t>
      </w:r>
      <w:proofErr w:type="spellStart"/>
      <w:r>
        <w:t>nit</w:t>
      </w:r>
      <w:proofErr w:type="spellEnd"/>
      <w:r>
        <w:t xml:space="preserve"> </w:t>
      </w:r>
      <w:proofErr w:type="spellStart"/>
      <w:r>
        <w:t>widerstandt</w:t>
      </w:r>
      <w:proofErr w:type="spellEnd"/>
      <w:r>
        <w:t xml:space="preserve"> thun; </w:t>
      </w:r>
      <w:proofErr w:type="spellStart"/>
      <w:r>
        <w:t>mann</w:t>
      </w:r>
      <w:proofErr w:type="spellEnd"/>
      <w:r>
        <w:t xml:space="preserve"> </w:t>
      </w:r>
      <w:proofErr w:type="spellStart"/>
      <w:r>
        <w:t>sol</w:t>
      </w:r>
      <w:proofErr w:type="spellEnd"/>
      <w:r>
        <w:t xml:space="preserve"> den </w:t>
      </w:r>
      <w:proofErr w:type="spellStart"/>
      <w:r>
        <w:t>lincken</w:t>
      </w:r>
      <w:proofErr w:type="spellEnd"/>
      <w:r>
        <w:t xml:space="preserve"> </w:t>
      </w:r>
      <w:proofErr w:type="spellStart"/>
      <w:r>
        <w:t>dacken</w:t>
      </w:r>
      <w:proofErr w:type="spellEnd"/>
      <w:r>
        <w:t xml:space="preserve"> dem </w:t>
      </w:r>
      <w:proofErr w:type="spellStart"/>
      <w:r>
        <w:t>darreychen</w:t>
      </w:r>
      <w:proofErr w:type="spellEnd"/>
      <w:r>
        <w:t xml:space="preserve">, der </w:t>
      </w:r>
      <w:proofErr w:type="spellStart"/>
      <w:r>
        <w:t>vns</w:t>
      </w:r>
      <w:proofErr w:type="spellEnd"/>
      <w:r>
        <w:t xml:space="preserve"> an den rechten geschlagen </w:t>
      </w:r>
      <w:proofErr w:type="spellStart"/>
      <w:r>
        <w:t>hatt</w:t>
      </w:r>
      <w:proofErr w:type="spellEnd"/>
      <w:r>
        <w:t xml:space="preserve">; man </w:t>
      </w:r>
      <w:proofErr w:type="spellStart"/>
      <w:r>
        <w:t>sol</w:t>
      </w:r>
      <w:proofErr w:type="spellEnd"/>
      <w:r>
        <w:t xml:space="preserve"> den </w:t>
      </w:r>
      <w:proofErr w:type="spellStart"/>
      <w:r>
        <w:t>mantel</w:t>
      </w:r>
      <w:proofErr w:type="spellEnd"/>
      <w:r>
        <w:t xml:space="preserve"> auch dem lassen, der mit </w:t>
      </w:r>
      <w:proofErr w:type="spellStart"/>
      <w:r>
        <w:t>vns</w:t>
      </w:r>
      <w:proofErr w:type="spellEnd"/>
      <w:r>
        <w:t xml:space="preserve"> </w:t>
      </w:r>
      <w:proofErr w:type="spellStart"/>
      <w:r>
        <w:t>vmb</w:t>
      </w:r>
      <w:proofErr w:type="spellEnd"/>
      <w:r>
        <w:t xml:space="preserve"> den rock rechten </w:t>
      </w:r>
      <w:proofErr w:type="spellStart"/>
      <w:r>
        <w:t>wil</w:t>
      </w:r>
      <w:proofErr w:type="spellEnd"/>
      <w:r>
        <w:t xml:space="preserve">; </w:t>
      </w:r>
      <w:proofErr w:type="spellStart"/>
      <w:r>
        <w:t>mann</w:t>
      </w:r>
      <w:proofErr w:type="spellEnd"/>
      <w:r>
        <w:t xml:space="preserve"> </w:t>
      </w:r>
      <w:proofErr w:type="spellStart"/>
      <w:r>
        <w:t>sol</w:t>
      </w:r>
      <w:proofErr w:type="spellEnd"/>
      <w:r>
        <w:t xml:space="preserve"> guts </w:t>
      </w:r>
      <w:proofErr w:type="spellStart"/>
      <w:r>
        <w:t>erzeygen</w:t>
      </w:r>
      <w:proofErr w:type="spellEnd"/>
      <w:r>
        <w:t xml:space="preserve"> mit </w:t>
      </w:r>
      <w:proofErr w:type="spellStart"/>
      <w:r>
        <w:t>wortten</w:t>
      </w:r>
      <w:proofErr w:type="spellEnd"/>
      <w:r>
        <w:t xml:space="preserve"> </w:t>
      </w:r>
      <w:proofErr w:type="spellStart"/>
      <w:r>
        <w:t>vnnd</w:t>
      </w:r>
      <w:proofErr w:type="spellEnd"/>
      <w:r>
        <w:t xml:space="preserve"> </w:t>
      </w:r>
      <w:proofErr w:type="spellStart"/>
      <w:r>
        <w:t>wercken</w:t>
      </w:r>
      <w:proofErr w:type="spellEnd"/>
      <w:r>
        <w:t xml:space="preserve">, die </w:t>
      </w:r>
      <w:proofErr w:type="spellStart"/>
      <w:r>
        <w:t>vns</w:t>
      </w:r>
      <w:proofErr w:type="spellEnd"/>
      <w:r>
        <w:t xml:space="preserve"> </w:t>
      </w:r>
      <w:proofErr w:type="spellStart"/>
      <w:r>
        <w:t>args</w:t>
      </w:r>
      <w:proofErr w:type="spellEnd"/>
      <w:r>
        <w:t xml:space="preserve"> thun; Das </w:t>
      </w:r>
      <w:proofErr w:type="spellStart"/>
      <w:r>
        <w:t>böß</w:t>
      </w:r>
      <w:proofErr w:type="spellEnd"/>
      <w:r>
        <w:t xml:space="preserve"> </w:t>
      </w:r>
      <w:proofErr w:type="spellStart"/>
      <w:r>
        <w:t>sol</w:t>
      </w:r>
      <w:proofErr w:type="spellEnd"/>
      <w:r>
        <w:t xml:space="preserve"> </w:t>
      </w:r>
      <w:proofErr w:type="spellStart"/>
      <w:r>
        <w:t>mann</w:t>
      </w:r>
      <w:proofErr w:type="spellEnd"/>
      <w:r>
        <w:t xml:space="preserve"> </w:t>
      </w:r>
      <w:proofErr w:type="spellStart"/>
      <w:r>
        <w:t>vberwinden</w:t>
      </w:r>
      <w:proofErr w:type="spellEnd"/>
      <w:r>
        <w:t xml:space="preserve"> mit dem </w:t>
      </w:r>
      <w:proofErr w:type="spellStart"/>
      <w:r>
        <w:t>gutten</w:t>
      </w:r>
      <w:proofErr w:type="spellEnd"/>
      <w:r>
        <w:t xml:space="preserve">. Nun so </w:t>
      </w:r>
      <w:proofErr w:type="spellStart"/>
      <w:r>
        <w:t>vns</w:t>
      </w:r>
      <w:proofErr w:type="spellEnd"/>
      <w:r>
        <w:t xml:space="preserve"> auch von Christo </w:t>
      </w:r>
      <w:proofErr w:type="spellStart"/>
      <w:r>
        <w:t>verbotten</w:t>
      </w:r>
      <w:proofErr w:type="spellEnd"/>
      <w:r>
        <w:t xml:space="preserve"> ist (von dem </w:t>
      </w:r>
      <w:proofErr w:type="spellStart"/>
      <w:r>
        <w:t>jr</w:t>
      </w:r>
      <w:proofErr w:type="spellEnd"/>
      <w:r>
        <w:t xml:space="preserve"> </w:t>
      </w:r>
      <w:proofErr w:type="spellStart"/>
      <w:r>
        <w:t>eüch</w:t>
      </w:r>
      <w:proofErr w:type="spellEnd"/>
      <w:r>
        <w:t xml:space="preserve"> Christlich </w:t>
      </w:r>
      <w:proofErr w:type="spellStart"/>
      <w:r>
        <w:t>brüder</w:t>
      </w:r>
      <w:proofErr w:type="spellEnd"/>
      <w:r>
        <w:t xml:space="preserve"> nennet), mit </w:t>
      </w:r>
      <w:proofErr w:type="spellStart"/>
      <w:r>
        <w:t>keynem</w:t>
      </w:r>
      <w:proofErr w:type="spellEnd"/>
      <w:r>
        <w:t xml:space="preserve"> rechten, der </w:t>
      </w:r>
      <w:proofErr w:type="spellStart"/>
      <w:r>
        <w:t>vns</w:t>
      </w:r>
      <w:proofErr w:type="spellEnd"/>
      <w:r>
        <w:t xml:space="preserve"> schlecht oder </w:t>
      </w:r>
      <w:proofErr w:type="spellStart"/>
      <w:r>
        <w:t>vns</w:t>
      </w:r>
      <w:proofErr w:type="spellEnd"/>
      <w:r>
        <w:t xml:space="preserve"> das </w:t>
      </w:r>
      <w:proofErr w:type="spellStart"/>
      <w:r>
        <w:t>vnser</w:t>
      </w:r>
      <w:proofErr w:type="spellEnd"/>
      <w:r>
        <w:t xml:space="preserve"> </w:t>
      </w:r>
      <w:proofErr w:type="spellStart"/>
      <w:r>
        <w:t>vnbillich</w:t>
      </w:r>
      <w:proofErr w:type="spellEnd"/>
      <w:r>
        <w:t xml:space="preserve"> abdringen </w:t>
      </w:r>
      <w:proofErr w:type="spellStart"/>
      <w:r>
        <w:t>wil</w:t>
      </w:r>
      <w:proofErr w:type="spellEnd"/>
      <w:r>
        <w:t xml:space="preserve">, wie wöllen wir vor </w:t>
      </w:r>
      <w:proofErr w:type="spellStart"/>
      <w:r>
        <w:t>gott</w:t>
      </w:r>
      <w:proofErr w:type="spellEnd"/>
      <w:r>
        <w:t xml:space="preserve"> </w:t>
      </w:r>
      <w:proofErr w:type="spellStart"/>
      <w:r>
        <w:t>besteen</w:t>
      </w:r>
      <w:proofErr w:type="spellEnd"/>
      <w:r>
        <w:t xml:space="preserve">, Lieben </w:t>
      </w:r>
      <w:proofErr w:type="spellStart"/>
      <w:r>
        <w:t>freündt</w:t>
      </w:r>
      <w:proofErr w:type="spellEnd"/>
      <w:r>
        <w:t xml:space="preserve"> </w:t>
      </w:r>
      <w:proofErr w:type="spellStart"/>
      <w:r>
        <w:t>vnd</w:t>
      </w:r>
      <w:proofErr w:type="spellEnd"/>
      <w:r>
        <w:t xml:space="preserve"> </w:t>
      </w:r>
      <w:proofErr w:type="spellStart"/>
      <w:r>
        <w:t>nachpawern</w:t>
      </w:r>
      <w:proofErr w:type="spellEnd"/>
      <w:r>
        <w:t xml:space="preserve">, so wir </w:t>
      </w:r>
      <w:proofErr w:type="spellStart"/>
      <w:r>
        <w:t>frembde</w:t>
      </w:r>
      <w:proofErr w:type="spellEnd"/>
      <w:r>
        <w:t xml:space="preserve"> </w:t>
      </w:r>
      <w:proofErr w:type="spellStart"/>
      <w:r>
        <w:t>gütter</w:t>
      </w:r>
      <w:proofErr w:type="spellEnd"/>
      <w:r>
        <w:t xml:space="preserve"> mit </w:t>
      </w:r>
      <w:proofErr w:type="spellStart"/>
      <w:r>
        <w:t>gewalt</w:t>
      </w:r>
      <w:proofErr w:type="spellEnd"/>
      <w:r>
        <w:t xml:space="preserve"> besitzen wöllen, </w:t>
      </w:r>
      <w:proofErr w:type="spellStart"/>
      <w:r>
        <w:t>vnns</w:t>
      </w:r>
      <w:proofErr w:type="spellEnd"/>
      <w:r>
        <w:t xml:space="preserve"> auch wider göttlich </w:t>
      </w:r>
      <w:proofErr w:type="spellStart"/>
      <w:r>
        <w:t>geschrifft</w:t>
      </w:r>
      <w:proofErr w:type="spellEnd"/>
      <w:r>
        <w:t xml:space="preserve"> </w:t>
      </w:r>
      <w:proofErr w:type="spellStart"/>
      <w:r>
        <w:t>vnd</w:t>
      </w:r>
      <w:proofErr w:type="spellEnd"/>
      <w:r>
        <w:t xml:space="preserve"> </w:t>
      </w:r>
      <w:proofErr w:type="spellStart"/>
      <w:r>
        <w:t>befelh</w:t>
      </w:r>
      <w:proofErr w:type="spellEnd"/>
      <w:r>
        <w:t xml:space="preserve"> Christi Jesu dem </w:t>
      </w:r>
      <w:proofErr w:type="spellStart"/>
      <w:r>
        <w:t>vbel</w:t>
      </w:r>
      <w:proofErr w:type="spellEnd"/>
      <w:r>
        <w:t xml:space="preserve">, so </w:t>
      </w:r>
      <w:proofErr w:type="spellStart"/>
      <w:r>
        <w:t>eß</w:t>
      </w:r>
      <w:proofErr w:type="spellEnd"/>
      <w:r>
        <w:t xml:space="preserve"> gleich </w:t>
      </w:r>
      <w:proofErr w:type="spellStart"/>
      <w:r>
        <w:t>vffs</w:t>
      </w:r>
      <w:proofErr w:type="spellEnd"/>
      <w:r>
        <w:t xml:space="preserve"> </w:t>
      </w:r>
      <w:proofErr w:type="spellStart"/>
      <w:r>
        <w:t>grössest</w:t>
      </w:r>
      <w:proofErr w:type="spellEnd"/>
      <w:r>
        <w:t xml:space="preserve"> wer, mit gewaltiger </w:t>
      </w:r>
      <w:proofErr w:type="spellStart"/>
      <w:r>
        <w:t>handt</w:t>
      </w:r>
      <w:proofErr w:type="spellEnd"/>
      <w:r>
        <w:t xml:space="preserve"> </w:t>
      </w:r>
      <w:proofErr w:type="spellStart"/>
      <w:r>
        <w:t>vnd</w:t>
      </w:r>
      <w:proofErr w:type="spellEnd"/>
      <w:r>
        <w:t xml:space="preserve"> </w:t>
      </w:r>
      <w:proofErr w:type="spellStart"/>
      <w:r>
        <w:t>waffen</w:t>
      </w:r>
      <w:proofErr w:type="spellEnd"/>
      <w:r>
        <w:t xml:space="preserve"> </w:t>
      </w:r>
      <w:proofErr w:type="spellStart"/>
      <w:r>
        <w:t>widersteen</w:t>
      </w:r>
      <w:proofErr w:type="spellEnd"/>
      <w:r>
        <w:t xml:space="preserve">? Christus, der Son des lebendigen </w:t>
      </w:r>
      <w:proofErr w:type="spellStart"/>
      <w:r>
        <w:t>gottes</w:t>
      </w:r>
      <w:proofErr w:type="spellEnd"/>
      <w:r>
        <w:t xml:space="preserve">, will, das wir sollen guts thun </w:t>
      </w:r>
      <w:proofErr w:type="spellStart"/>
      <w:r>
        <w:t>vmb</w:t>
      </w:r>
      <w:proofErr w:type="spellEnd"/>
      <w:r>
        <w:t xml:space="preserve"> </w:t>
      </w:r>
      <w:proofErr w:type="spellStart"/>
      <w:r>
        <w:t>böß</w:t>
      </w:r>
      <w:proofErr w:type="spellEnd"/>
      <w:r>
        <w:t xml:space="preserve"> (wie oben gehört), Lieb tragen den, die </w:t>
      </w:r>
      <w:proofErr w:type="spellStart"/>
      <w:r>
        <w:t>vns</w:t>
      </w:r>
      <w:proofErr w:type="spellEnd"/>
      <w:r>
        <w:t xml:space="preserve"> hassen, </w:t>
      </w:r>
      <w:proofErr w:type="spellStart"/>
      <w:r>
        <w:t>vnser</w:t>
      </w:r>
      <w:proofErr w:type="spellEnd"/>
      <w:r>
        <w:t xml:space="preserve"> </w:t>
      </w:r>
      <w:proofErr w:type="spellStart"/>
      <w:r>
        <w:t>feindt</w:t>
      </w:r>
      <w:proofErr w:type="spellEnd"/>
      <w:r>
        <w:t xml:space="preserve"> </w:t>
      </w:r>
      <w:proofErr w:type="spellStart"/>
      <w:r>
        <w:t>speyßen</w:t>
      </w:r>
      <w:proofErr w:type="spellEnd"/>
      <w:r>
        <w:t xml:space="preserve">, </w:t>
      </w:r>
      <w:proofErr w:type="spellStart"/>
      <w:r>
        <w:t>trencken</w:t>
      </w:r>
      <w:proofErr w:type="spellEnd"/>
      <w:r>
        <w:t xml:space="preserve">. </w:t>
      </w:r>
      <w:proofErr w:type="spellStart"/>
      <w:r>
        <w:t>Auß</w:t>
      </w:r>
      <w:proofErr w:type="spellEnd"/>
      <w:r>
        <w:t xml:space="preserve"> dem </w:t>
      </w:r>
      <w:proofErr w:type="spellStart"/>
      <w:r>
        <w:t>götlichen</w:t>
      </w:r>
      <w:proofErr w:type="spellEnd"/>
      <w:r>
        <w:t xml:space="preserve"> </w:t>
      </w:r>
      <w:proofErr w:type="spellStart"/>
      <w:r>
        <w:t>wort</w:t>
      </w:r>
      <w:proofErr w:type="spellEnd"/>
      <w:r>
        <w:t xml:space="preserve"> sehend </w:t>
      </w:r>
      <w:proofErr w:type="spellStart"/>
      <w:r>
        <w:t>jr</w:t>
      </w:r>
      <w:proofErr w:type="spellEnd"/>
      <w:r>
        <w:t xml:space="preserve"> klar: so gleich die </w:t>
      </w:r>
      <w:proofErr w:type="spellStart"/>
      <w:r>
        <w:t>oberckeit</w:t>
      </w:r>
      <w:proofErr w:type="spellEnd"/>
      <w:r>
        <w:t xml:space="preserve"> </w:t>
      </w:r>
      <w:proofErr w:type="spellStart"/>
      <w:r>
        <w:t>tyrannen</w:t>
      </w:r>
      <w:proofErr w:type="spellEnd"/>
      <w:r>
        <w:t xml:space="preserve"> </w:t>
      </w:r>
      <w:proofErr w:type="spellStart"/>
      <w:r>
        <w:t>wern</w:t>
      </w:r>
      <w:proofErr w:type="spellEnd"/>
      <w:r>
        <w:t xml:space="preserve">, </w:t>
      </w:r>
      <w:proofErr w:type="spellStart"/>
      <w:r>
        <w:t>feindt</w:t>
      </w:r>
      <w:proofErr w:type="spellEnd"/>
      <w:r>
        <w:t xml:space="preserve"> </w:t>
      </w:r>
      <w:proofErr w:type="spellStart"/>
      <w:r>
        <w:t>vnd</w:t>
      </w:r>
      <w:proofErr w:type="spellEnd"/>
      <w:r>
        <w:t xml:space="preserve"> </w:t>
      </w:r>
      <w:proofErr w:type="spellStart"/>
      <w:r>
        <w:t>schinder</w:t>
      </w:r>
      <w:proofErr w:type="spellEnd"/>
      <w:r>
        <w:t xml:space="preserve">, noch </w:t>
      </w:r>
      <w:proofErr w:type="spellStart"/>
      <w:r>
        <w:t>solt</w:t>
      </w:r>
      <w:proofErr w:type="spellEnd"/>
      <w:r>
        <w:t xml:space="preserve"> </w:t>
      </w:r>
      <w:proofErr w:type="spellStart"/>
      <w:r>
        <w:t>jr</w:t>
      </w:r>
      <w:proofErr w:type="spellEnd"/>
      <w:r>
        <w:t xml:space="preserve"> </w:t>
      </w:r>
      <w:proofErr w:type="spellStart"/>
      <w:r>
        <w:t>jnen</w:t>
      </w:r>
      <w:proofErr w:type="spellEnd"/>
      <w:r>
        <w:t xml:space="preserve"> guts thun, Lieb tragen, gehorsam seyn </w:t>
      </w:r>
      <w:proofErr w:type="spellStart"/>
      <w:r>
        <w:t>vmb</w:t>
      </w:r>
      <w:proofErr w:type="spellEnd"/>
      <w:r>
        <w:t xml:space="preserve"> des </w:t>
      </w:r>
      <w:proofErr w:type="spellStart"/>
      <w:r>
        <w:t>herren</w:t>
      </w:r>
      <w:proofErr w:type="spellEnd"/>
      <w:r>
        <w:t xml:space="preserve"> willen, es wer dann, das </w:t>
      </w:r>
      <w:proofErr w:type="spellStart"/>
      <w:r>
        <w:t>jr</w:t>
      </w:r>
      <w:proofErr w:type="spellEnd"/>
      <w:r>
        <w:t xml:space="preserve"> </w:t>
      </w:r>
      <w:proofErr w:type="spellStart"/>
      <w:r>
        <w:t>geheyß</w:t>
      </w:r>
      <w:proofErr w:type="spellEnd"/>
      <w:r>
        <w:t xml:space="preserve"> wer wider den </w:t>
      </w:r>
      <w:proofErr w:type="spellStart"/>
      <w:r>
        <w:t>glaüben</w:t>
      </w:r>
      <w:proofErr w:type="spellEnd"/>
      <w:r>
        <w:t xml:space="preserve"> des </w:t>
      </w:r>
      <w:proofErr w:type="spellStart"/>
      <w:r>
        <w:t>Euangelij</w:t>
      </w:r>
      <w:proofErr w:type="spellEnd"/>
      <w:r>
        <w:t xml:space="preserve">: in diesem </w:t>
      </w:r>
      <w:proofErr w:type="spellStart"/>
      <w:r>
        <w:t>fal</w:t>
      </w:r>
      <w:proofErr w:type="spellEnd"/>
      <w:r>
        <w:t xml:space="preserve"> </w:t>
      </w:r>
      <w:proofErr w:type="spellStart"/>
      <w:r>
        <w:t>gepürt</w:t>
      </w:r>
      <w:proofErr w:type="spellEnd"/>
      <w:r>
        <w:t xml:space="preserve"> </w:t>
      </w:r>
      <w:proofErr w:type="spellStart"/>
      <w:r>
        <w:t>mer</w:t>
      </w:r>
      <w:proofErr w:type="spellEnd"/>
      <w:r>
        <w:t xml:space="preserve"> gehorsame Gott dann den </w:t>
      </w:r>
      <w:proofErr w:type="spellStart"/>
      <w:r>
        <w:t>menschen</w:t>
      </w:r>
      <w:proofErr w:type="spellEnd"/>
      <w:r>
        <w:t xml:space="preserve">. </w:t>
      </w:r>
    </w:p>
    <w:p w14:paraId="2B203AEE" w14:textId="7DE94007" w:rsidR="0014063A" w:rsidRDefault="0014063A" w:rsidP="0014063A">
      <w:pPr>
        <w:pStyle w:val="StandardWeb"/>
      </w:pPr>
      <w:proofErr w:type="spellStart"/>
      <w:r>
        <w:t>Sprechent</w:t>
      </w:r>
      <w:proofErr w:type="spellEnd"/>
      <w:r>
        <w:t xml:space="preserve"> </w:t>
      </w:r>
      <w:proofErr w:type="spellStart"/>
      <w:r>
        <w:t>jr</w:t>
      </w:r>
      <w:proofErr w:type="spellEnd"/>
      <w:r>
        <w:rPr>
          <w:rStyle w:val="Endnotenzeichen"/>
        </w:rPr>
        <w:endnoteReference w:id="3"/>
      </w:r>
      <w:r>
        <w:t xml:space="preserve">: seyn wir alle </w:t>
      </w:r>
      <w:proofErr w:type="spellStart"/>
      <w:r>
        <w:t>gleych</w:t>
      </w:r>
      <w:proofErr w:type="spellEnd"/>
      <w:r>
        <w:t xml:space="preserve"> </w:t>
      </w:r>
      <w:proofErr w:type="spellStart"/>
      <w:r>
        <w:t>keyser</w:t>
      </w:r>
      <w:proofErr w:type="spellEnd"/>
      <w:r>
        <w:t xml:space="preserve">, </w:t>
      </w:r>
      <w:proofErr w:type="spellStart"/>
      <w:r>
        <w:t>künig</w:t>
      </w:r>
      <w:proofErr w:type="spellEnd"/>
      <w:r>
        <w:t xml:space="preserve">, </w:t>
      </w:r>
      <w:proofErr w:type="spellStart"/>
      <w:r>
        <w:t>priester</w:t>
      </w:r>
      <w:proofErr w:type="spellEnd"/>
      <w:r>
        <w:t xml:space="preserve"> in Christo </w:t>
      </w:r>
      <w:proofErr w:type="spellStart"/>
      <w:r>
        <w:t>vnserm</w:t>
      </w:r>
      <w:proofErr w:type="spellEnd"/>
      <w:r>
        <w:t xml:space="preserve"> </w:t>
      </w:r>
      <w:proofErr w:type="spellStart"/>
      <w:r>
        <w:t>herren</w:t>
      </w:r>
      <w:proofErr w:type="spellEnd"/>
      <w:r>
        <w:t xml:space="preserve">, </w:t>
      </w:r>
      <w:proofErr w:type="spellStart"/>
      <w:r>
        <w:t>vund</w:t>
      </w:r>
      <w:proofErr w:type="spellEnd"/>
      <w:r>
        <w:t xml:space="preserve"> dem gerechten </w:t>
      </w:r>
      <w:proofErr w:type="spellStart"/>
      <w:r>
        <w:t>keyn</w:t>
      </w:r>
      <w:proofErr w:type="spellEnd"/>
      <w:r>
        <w:t xml:space="preserve"> </w:t>
      </w:r>
      <w:proofErr w:type="spellStart"/>
      <w:r>
        <w:t>gesatz</w:t>
      </w:r>
      <w:proofErr w:type="spellEnd"/>
      <w:r>
        <w:t xml:space="preserve"> geben ist, was </w:t>
      </w:r>
      <w:proofErr w:type="spellStart"/>
      <w:r>
        <w:t>dörffen</w:t>
      </w:r>
      <w:proofErr w:type="spellEnd"/>
      <w:r>
        <w:t xml:space="preserve"> wir dann </w:t>
      </w:r>
      <w:proofErr w:type="spellStart"/>
      <w:r>
        <w:t>keyser</w:t>
      </w:r>
      <w:proofErr w:type="spellEnd"/>
      <w:r>
        <w:t xml:space="preserve">, </w:t>
      </w:r>
      <w:proofErr w:type="spellStart"/>
      <w:r>
        <w:t>künig</w:t>
      </w:r>
      <w:proofErr w:type="spellEnd"/>
      <w:r>
        <w:t xml:space="preserve">, fürsten? </w:t>
      </w:r>
      <w:proofErr w:type="spellStart"/>
      <w:r>
        <w:t>hatt</w:t>
      </w:r>
      <w:proofErr w:type="spellEnd"/>
      <w:r>
        <w:t xml:space="preserve"> dann der </w:t>
      </w:r>
      <w:proofErr w:type="spellStart"/>
      <w:r>
        <w:t>glaübig</w:t>
      </w:r>
      <w:proofErr w:type="spellEnd"/>
      <w:r>
        <w:t xml:space="preserve"> </w:t>
      </w:r>
      <w:proofErr w:type="spellStart"/>
      <w:r>
        <w:t>keyn</w:t>
      </w:r>
      <w:proofErr w:type="spellEnd"/>
      <w:r>
        <w:t xml:space="preserve"> </w:t>
      </w:r>
      <w:proofErr w:type="spellStart"/>
      <w:r>
        <w:t>gesatz</w:t>
      </w:r>
      <w:proofErr w:type="spellEnd"/>
      <w:r>
        <w:t xml:space="preserve"> </w:t>
      </w:r>
      <w:proofErr w:type="spellStart"/>
      <w:r>
        <w:t>vnd</w:t>
      </w:r>
      <w:proofErr w:type="spellEnd"/>
      <w:r>
        <w:t xml:space="preserve"> ist frey, wem soll er </w:t>
      </w:r>
      <w:proofErr w:type="spellStart"/>
      <w:r>
        <w:t>vnderworffen</w:t>
      </w:r>
      <w:proofErr w:type="spellEnd"/>
      <w:r>
        <w:t xml:space="preserve"> sein? O </w:t>
      </w:r>
      <w:proofErr w:type="spellStart"/>
      <w:r>
        <w:t>jr</w:t>
      </w:r>
      <w:proofErr w:type="spellEnd"/>
      <w:r>
        <w:t xml:space="preserve"> lieben </w:t>
      </w:r>
      <w:proofErr w:type="spellStart"/>
      <w:r>
        <w:t>brüder</w:t>
      </w:r>
      <w:proofErr w:type="spellEnd"/>
      <w:r>
        <w:t xml:space="preserve">, </w:t>
      </w:r>
      <w:proofErr w:type="spellStart"/>
      <w:r>
        <w:t>jr</w:t>
      </w:r>
      <w:proofErr w:type="spellEnd"/>
      <w:r>
        <w:t xml:space="preserve"> </w:t>
      </w:r>
      <w:proofErr w:type="spellStart"/>
      <w:r>
        <w:t>hapt</w:t>
      </w:r>
      <w:proofErr w:type="spellEnd"/>
      <w:r>
        <w:t xml:space="preserve"> ein </w:t>
      </w:r>
      <w:proofErr w:type="spellStart"/>
      <w:r>
        <w:t>myßuerstandt</w:t>
      </w:r>
      <w:proofErr w:type="spellEnd"/>
      <w:r>
        <w:t xml:space="preserve"> in der </w:t>
      </w:r>
      <w:proofErr w:type="spellStart"/>
      <w:r>
        <w:t>sach</w:t>
      </w:r>
      <w:proofErr w:type="spellEnd"/>
      <w:r>
        <w:t xml:space="preserve">, </w:t>
      </w:r>
      <w:proofErr w:type="spellStart"/>
      <w:r>
        <w:t>jr</w:t>
      </w:r>
      <w:proofErr w:type="spellEnd"/>
      <w:r>
        <w:t xml:space="preserve"> thut als die </w:t>
      </w:r>
      <w:proofErr w:type="spellStart"/>
      <w:r>
        <w:t>phariseyer</w:t>
      </w:r>
      <w:proofErr w:type="spellEnd"/>
      <w:r>
        <w:t xml:space="preserve">. do Christus </w:t>
      </w:r>
      <w:proofErr w:type="spellStart"/>
      <w:r>
        <w:t>vnser</w:t>
      </w:r>
      <w:proofErr w:type="spellEnd"/>
      <w:r>
        <w:t xml:space="preserve"> </w:t>
      </w:r>
      <w:proofErr w:type="spellStart"/>
      <w:r>
        <w:t>seligmacher</w:t>
      </w:r>
      <w:proofErr w:type="spellEnd"/>
      <w:r>
        <w:t xml:space="preserve"> zu </w:t>
      </w:r>
      <w:proofErr w:type="spellStart"/>
      <w:r>
        <w:t>jn</w:t>
      </w:r>
      <w:proofErr w:type="spellEnd"/>
      <w:r>
        <w:t xml:space="preserve"> sagte, sie </w:t>
      </w:r>
      <w:proofErr w:type="spellStart"/>
      <w:r>
        <w:t>solten</w:t>
      </w:r>
      <w:proofErr w:type="spellEnd"/>
      <w:r>
        <w:t xml:space="preserve"> </w:t>
      </w:r>
      <w:proofErr w:type="spellStart"/>
      <w:r>
        <w:t>vfflößen</w:t>
      </w:r>
      <w:proofErr w:type="spellEnd"/>
      <w:r>
        <w:t xml:space="preserve"> den </w:t>
      </w:r>
      <w:proofErr w:type="spellStart"/>
      <w:r>
        <w:t>tempel</w:t>
      </w:r>
      <w:proofErr w:type="spellEnd"/>
      <w:r>
        <w:t xml:space="preserve">, </w:t>
      </w:r>
      <w:proofErr w:type="spellStart"/>
      <w:r>
        <w:t>vnnd</w:t>
      </w:r>
      <w:proofErr w:type="spellEnd"/>
      <w:r>
        <w:t xml:space="preserve"> in </w:t>
      </w:r>
      <w:proofErr w:type="spellStart"/>
      <w:r>
        <w:t>dreyen</w:t>
      </w:r>
      <w:proofErr w:type="spellEnd"/>
      <w:r>
        <w:t xml:space="preserve"> tagen </w:t>
      </w:r>
      <w:proofErr w:type="spellStart"/>
      <w:r>
        <w:t>wolt</w:t>
      </w:r>
      <w:proofErr w:type="spellEnd"/>
      <w:r>
        <w:t xml:space="preserve"> er </w:t>
      </w:r>
      <w:proofErr w:type="spellStart"/>
      <w:r>
        <w:t>jn</w:t>
      </w:r>
      <w:proofErr w:type="spellEnd"/>
      <w:r>
        <w:t xml:space="preserve"> erquicken, </w:t>
      </w:r>
      <w:proofErr w:type="spellStart"/>
      <w:r>
        <w:t>Redt</w:t>
      </w:r>
      <w:proofErr w:type="spellEnd"/>
      <w:r>
        <w:t xml:space="preserve"> der </w:t>
      </w:r>
      <w:proofErr w:type="spellStart"/>
      <w:r>
        <w:t>herr</w:t>
      </w:r>
      <w:proofErr w:type="spellEnd"/>
      <w:r>
        <w:t xml:space="preserve"> von dem </w:t>
      </w:r>
      <w:proofErr w:type="spellStart"/>
      <w:r>
        <w:t>tempel</w:t>
      </w:r>
      <w:proofErr w:type="spellEnd"/>
      <w:r>
        <w:t xml:space="preserve"> seines </w:t>
      </w:r>
      <w:proofErr w:type="spellStart"/>
      <w:r>
        <w:t>leybs</w:t>
      </w:r>
      <w:proofErr w:type="spellEnd"/>
      <w:r>
        <w:t xml:space="preserve">, Die </w:t>
      </w:r>
      <w:proofErr w:type="spellStart"/>
      <w:r>
        <w:t>phariseyer</w:t>
      </w:r>
      <w:proofErr w:type="spellEnd"/>
      <w:r>
        <w:t xml:space="preserve"> </w:t>
      </w:r>
      <w:proofErr w:type="spellStart"/>
      <w:r>
        <w:t>verstunden</w:t>
      </w:r>
      <w:proofErr w:type="spellEnd"/>
      <w:r>
        <w:t xml:space="preserve"> es von dem </w:t>
      </w:r>
      <w:proofErr w:type="spellStart"/>
      <w:r>
        <w:t>eüsserlichen</w:t>
      </w:r>
      <w:proofErr w:type="spellEnd"/>
      <w:r>
        <w:t xml:space="preserve"> </w:t>
      </w:r>
      <w:proofErr w:type="spellStart"/>
      <w:r>
        <w:t>steynen</w:t>
      </w:r>
      <w:proofErr w:type="spellEnd"/>
      <w:r>
        <w:t xml:space="preserve"> </w:t>
      </w:r>
      <w:proofErr w:type="spellStart"/>
      <w:r>
        <w:t>tempell</w:t>
      </w:r>
      <w:proofErr w:type="spellEnd"/>
      <w:r>
        <w:t xml:space="preserve">. Also mit </w:t>
      </w:r>
      <w:proofErr w:type="spellStart"/>
      <w:r>
        <w:t>eüch</w:t>
      </w:r>
      <w:proofErr w:type="spellEnd"/>
      <w:r>
        <w:t xml:space="preserve">: so </w:t>
      </w:r>
      <w:proofErr w:type="spellStart"/>
      <w:r>
        <w:t>mann</w:t>
      </w:r>
      <w:proofErr w:type="spellEnd"/>
      <w:r>
        <w:t xml:space="preserve"> sagt: der </w:t>
      </w:r>
      <w:proofErr w:type="spellStart"/>
      <w:r>
        <w:t>glaübig</w:t>
      </w:r>
      <w:proofErr w:type="spellEnd"/>
      <w:r>
        <w:t xml:space="preserve"> </w:t>
      </w:r>
      <w:proofErr w:type="spellStart"/>
      <w:r>
        <w:t>mensch</w:t>
      </w:r>
      <w:proofErr w:type="spellEnd"/>
      <w:r>
        <w:t xml:space="preserve"> sey Keyser, </w:t>
      </w:r>
      <w:proofErr w:type="spellStart"/>
      <w:r>
        <w:t>Künig</w:t>
      </w:r>
      <w:proofErr w:type="spellEnd"/>
      <w:r>
        <w:t xml:space="preserve">, </w:t>
      </w:r>
      <w:proofErr w:type="spellStart"/>
      <w:r>
        <w:t>nyemandts</w:t>
      </w:r>
      <w:proofErr w:type="spellEnd"/>
      <w:r>
        <w:t xml:space="preserve"> </w:t>
      </w:r>
      <w:proofErr w:type="spellStart"/>
      <w:r>
        <w:t>vnderworffen</w:t>
      </w:r>
      <w:proofErr w:type="spellEnd"/>
      <w:r>
        <w:t xml:space="preserve">, </w:t>
      </w:r>
      <w:proofErr w:type="spellStart"/>
      <w:r>
        <w:t>nyemandts</w:t>
      </w:r>
      <w:proofErr w:type="spellEnd"/>
      <w:r>
        <w:t xml:space="preserve"> </w:t>
      </w:r>
      <w:proofErr w:type="spellStart"/>
      <w:r>
        <w:t>schüldig</w:t>
      </w:r>
      <w:proofErr w:type="spellEnd"/>
      <w:r>
        <w:t xml:space="preserve">, </w:t>
      </w:r>
      <w:proofErr w:type="spellStart"/>
      <w:r>
        <w:t>gantz</w:t>
      </w:r>
      <w:proofErr w:type="spellEnd"/>
      <w:r>
        <w:t xml:space="preserve"> frey, ist verstanden von der </w:t>
      </w:r>
      <w:proofErr w:type="spellStart"/>
      <w:r>
        <w:t>freyheit</w:t>
      </w:r>
      <w:proofErr w:type="spellEnd"/>
      <w:r>
        <w:t xml:space="preserve"> des </w:t>
      </w:r>
      <w:proofErr w:type="spellStart"/>
      <w:r>
        <w:t>geysts</w:t>
      </w:r>
      <w:proofErr w:type="spellEnd"/>
      <w:r>
        <w:t xml:space="preserve">, do wir </w:t>
      </w:r>
      <w:proofErr w:type="spellStart"/>
      <w:r>
        <w:t>warlich</w:t>
      </w:r>
      <w:proofErr w:type="spellEnd"/>
      <w:r>
        <w:t xml:space="preserve"> durch Christum Jesum </w:t>
      </w:r>
      <w:proofErr w:type="spellStart"/>
      <w:r>
        <w:t>vnsern</w:t>
      </w:r>
      <w:proofErr w:type="spellEnd"/>
      <w:r>
        <w:t xml:space="preserve"> </w:t>
      </w:r>
      <w:proofErr w:type="spellStart"/>
      <w:r>
        <w:t>herren</w:t>
      </w:r>
      <w:proofErr w:type="spellEnd"/>
      <w:r>
        <w:t xml:space="preserve">, der </w:t>
      </w:r>
      <w:proofErr w:type="spellStart"/>
      <w:r>
        <w:t>vns</w:t>
      </w:r>
      <w:proofErr w:type="spellEnd"/>
      <w:r>
        <w:t xml:space="preserve"> ergeben </w:t>
      </w:r>
      <w:proofErr w:type="spellStart"/>
      <w:r>
        <w:t>vnd</w:t>
      </w:r>
      <w:proofErr w:type="spellEnd"/>
      <w:r>
        <w:t xml:space="preserve"> </w:t>
      </w:r>
      <w:proofErr w:type="spellStart"/>
      <w:r>
        <w:t>geschenckt</w:t>
      </w:r>
      <w:proofErr w:type="spellEnd"/>
      <w:r>
        <w:t xml:space="preserve"> ist, der alle ding </w:t>
      </w:r>
      <w:proofErr w:type="spellStart"/>
      <w:r>
        <w:t>vberwunden</w:t>
      </w:r>
      <w:proofErr w:type="spellEnd"/>
      <w:r>
        <w:t xml:space="preserve">, </w:t>
      </w:r>
      <w:proofErr w:type="spellStart"/>
      <w:r>
        <w:t>vnnd</w:t>
      </w:r>
      <w:proofErr w:type="spellEnd"/>
      <w:r>
        <w:t xml:space="preserve"> was sein ist, das ist </w:t>
      </w:r>
      <w:proofErr w:type="spellStart"/>
      <w:r>
        <w:t>vnser</w:t>
      </w:r>
      <w:proofErr w:type="spellEnd"/>
      <w:r>
        <w:t xml:space="preserve"> </w:t>
      </w:r>
      <w:proofErr w:type="spellStart"/>
      <w:r>
        <w:t>eygen</w:t>
      </w:r>
      <w:proofErr w:type="spellEnd"/>
      <w:r>
        <w:t xml:space="preserve">, </w:t>
      </w:r>
      <w:proofErr w:type="spellStart"/>
      <w:r>
        <w:t>vnnd</w:t>
      </w:r>
      <w:proofErr w:type="spellEnd"/>
      <w:r>
        <w:t xml:space="preserve"> frey gemacht sein durch den </w:t>
      </w:r>
      <w:proofErr w:type="spellStart"/>
      <w:r>
        <w:t>heyligen</w:t>
      </w:r>
      <w:proofErr w:type="spellEnd"/>
      <w:r>
        <w:t xml:space="preserve"> </w:t>
      </w:r>
      <w:proofErr w:type="spellStart"/>
      <w:r>
        <w:t>geyst</w:t>
      </w:r>
      <w:proofErr w:type="spellEnd"/>
      <w:r>
        <w:t xml:space="preserve">, der </w:t>
      </w:r>
      <w:proofErr w:type="spellStart"/>
      <w:r>
        <w:t>jn</w:t>
      </w:r>
      <w:proofErr w:type="spellEnd"/>
      <w:r>
        <w:t xml:space="preserve"> </w:t>
      </w:r>
      <w:proofErr w:type="spellStart"/>
      <w:r>
        <w:t>widergeburt</w:t>
      </w:r>
      <w:proofErr w:type="spellEnd"/>
      <w:r>
        <w:t xml:space="preserve"> </w:t>
      </w:r>
      <w:proofErr w:type="spellStart"/>
      <w:r>
        <w:t>vns</w:t>
      </w:r>
      <w:proofErr w:type="spellEnd"/>
      <w:r>
        <w:t xml:space="preserve"> zu </w:t>
      </w:r>
      <w:proofErr w:type="spellStart"/>
      <w:r>
        <w:t>keyser</w:t>
      </w:r>
      <w:proofErr w:type="spellEnd"/>
      <w:r>
        <w:t xml:space="preserve">, </w:t>
      </w:r>
      <w:proofErr w:type="spellStart"/>
      <w:r>
        <w:t>künig</w:t>
      </w:r>
      <w:proofErr w:type="spellEnd"/>
      <w:r>
        <w:t xml:space="preserve">, </w:t>
      </w:r>
      <w:proofErr w:type="spellStart"/>
      <w:r>
        <w:t>priester</w:t>
      </w:r>
      <w:proofErr w:type="spellEnd"/>
      <w:r>
        <w:t xml:space="preserve"> </w:t>
      </w:r>
      <w:proofErr w:type="spellStart"/>
      <w:r>
        <w:t>geweycht</w:t>
      </w:r>
      <w:proofErr w:type="spellEnd"/>
      <w:r>
        <w:t xml:space="preserve"> hat, </w:t>
      </w:r>
      <w:proofErr w:type="spellStart"/>
      <w:r>
        <w:t>vns</w:t>
      </w:r>
      <w:proofErr w:type="spellEnd"/>
      <w:r>
        <w:t xml:space="preserve"> erledigt vom </w:t>
      </w:r>
      <w:proofErr w:type="spellStart"/>
      <w:r>
        <w:t>gesatz</w:t>
      </w:r>
      <w:proofErr w:type="spellEnd"/>
      <w:r>
        <w:t xml:space="preserve"> </w:t>
      </w:r>
      <w:proofErr w:type="spellStart"/>
      <w:r>
        <w:t>vnnd</w:t>
      </w:r>
      <w:proofErr w:type="spellEnd"/>
      <w:r>
        <w:t xml:space="preserve"> </w:t>
      </w:r>
      <w:proofErr w:type="spellStart"/>
      <w:r>
        <w:t>gefreyhet</w:t>
      </w:r>
      <w:proofErr w:type="spellEnd"/>
      <w:r>
        <w:t xml:space="preserve">. Ja </w:t>
      </w:r>
      <w:proofErr w:type="spellStart"/>
      <w:r>
        <w:t>nitt</w:t>
      </w:r>
      <w:proofErr w:type="spellEnd"/>
      <w:r>
        <w:t xml:space="preserve"> frey, das wir allen </w:t>
      </w:r>
      <w:proofErr w:type="spellStart"/>
      <w:r>
        <w:t>mutwillen</w:t>
      </w:r>
      <w:proofErr w:type="spellEnd"/>
      <w:r>
        <w:t xml:space="preserve">, </w:t>
      </w:r>
      <w:proofErr w:type="spellStart"/>
      <w:r>
        <w:t>büberey</w:t>
      </w:r>
      <w:proofErr w:type="spellEnd"/>
      <w:r>
        <w:t xml:space="preserve"> </w:t>
      </w:r>
      <w:proofErr w:type="spellStart"/>
      <w:r>
        <w:t>zethun</w:t>
      </w:r>
      <w:proofErr w:type="spellEnd"/>
      <w:r>
        <w:t xml:space="preserve"> </w:t>
      </w:r>
      <w:proofErr w:type="spellStart"/>
      <w:r>
        <w:t>erlaübung</w:t>
      </w:r>
      <w:proofErr w:type="spellEnd"/>
      <w:r>
        <w:t xml:space="preserve"> haben, sonder also der </w:t>
      </w:r>
      <w:proofErr w:type="spellStart"/>
      <w:r>
        <w:t>glaübig</w:t>
      </w:r>
      <w:proofErr w:type="spellEnd"/>
      <w:r>
        <w:t xml:space="preserve"> frey ist </w:t>
      </w:r>
      <w:proofErr w:type="spellStart"/>
      <w:r>
        <w:t>vnd</w:t>
      </w:r>
      <w:proofErr w:type="spellEnd"/>
      <w:r>
        <w:t xml:space="preserve"> dem </w:t>
      </w:r>
      <w:proofErr w:type="spellStart"/>
      <w:r>
        <w:t>gesatz</w:t>
      </w:r>
      <w:proofErr w:type="spellEnd"/>
      <w:r>
        <w:t xml:space="preserve"> </w:t>
      </w:r>
      <w:proofErr w:type="spellStart"/>
      <w:r>
        <w:t>nit</w:t>
      </w:r>
      <w:proofErr w:type="spellEnd"/>
      <w:r>
        <w:t xml:space="preserve"> </w:t>
      </w:r>
      <w:proofErr w:type="spellStart"/>
      <w:r>
        <w:t>vnderworffen</w:t>
      </w:r>
      <w:proofErr w:type="spellEnd"/>
      <w:r>
        <w:t xml:space="preserve">, er alles thut </w:t>
      </w:r>
      <w:proofErr w:type="spellStart"/>
      <w:r>
        <w:t>auß</w:t>
      </w:r>
      <w:proofErr w:type="spellEnd"/>
      <w:r>
        <w:t xml:space="preserve"> </w:t>
      </w:r>
      <w:proofErr w:type="spellStart"/>
      <w:r>
        <w:t>hertzlicher</w:t>
      </w:r>
      <w:proofErr w:type="spellEnd"/>
      <w:r>
        <w:t xml:space="preserve">, </w:t>
      </w:r>
      <w:proofErr w:type="spellStart"/>
      <w:r>
        <w:t>jnbrünstiger</w:t>
      </w:r>
      <w:proofErr w:type="spellEnd"/>
      <w:r>
        <w:t xml:space="preserve"> lieb, Durch den </w:t>
      </w:r>
      <w:proofErr w:type="spellStart"/>
      <w:r>
        <w:t>geyst</w:t>
      </w:r>
      <w:proofErr w:type="spellEnd"/>
      <w:r>
        <w:t xml:space="preserve"> </w:t>
      </w:r>
      <w:proofErr w:type="spellStart"/>
      <w:r>
        <w:t>gottes</w:t>
      </w:r>
      <w:proofErr w:type="spellEnd"/>
      <w:r>
        <w:t xml:space="preserve"> entzündt, was </w:t>
      </w:r>
      <w:proofErr w:type="spellStart"/>
      <w:r>
        <w:t>gott</w:t>
      </w:r>
      <w:proofErr w:type="spellEnd"/>
      <w:r>
        <w:t xml:space="preserve"> </w:t>
      </w:r>
      <w:proofErr w:type="spellStart"/>
      <w:r>
        <w:t>gefellig</w:t>
      </w:r>
      <w:proofErr w:type="spellEnd"/>
      <w:r>
        <w:t xml:space="preserve"> ist, </w:t>
      </w:r>
      <w:proofErr w:type="spellStart"/>
      <w:r>
        <w:t>vnd</w:t>
      </w:r>
      <w:proofErr w:type="spellEnd"/>
      <w:r>
        <w:t xml:space="preserve"> </w:t>
      </w:r>
      <w:proofErr w:type="spellStart"/>
      <w:r>
        <w:t>fleücht</w:t>
      </w:r>
      <w:proofErr w:type="spellEnd"/>
      <w:r>
        <w:t xml:space="preserve"> alles, </w:t>
      </w:r>
      <w:proofErr w:type="spellStart"/>
      <w:r>
        <w:t>darjnn</w:t>
      </w:r>
      <w:proofErr w:type="spellEnd"/>
      <w:r>
        <w:t xml:space="preserve"> </w:t>
      </w:r>
      <w:proofErr w:type="spellStart"/>
      <w:r>
        <w:t>gott</w:t>
      </w:r>
      <w:proofErr w:type="spellEnd"/>
      <w:r>
        <w:t xml:space="preserve"> ein </w:t>
      </w:r>
      <w:proofErr w:type="spellStart"/>
      <w:r>
        <w:t>myßfallen</w:t>
      </w:r>
      <w:proofErr w:type="spellEnd"/>
      <w:r>
        <w:t xml:space="preserve"> hat, als ob ers </w:t>
      </w:r>
      <w:proofErr w:type="spellStart"/>
      <w:r>
        <w:t>jm</w:t>
      </w:r>
      <w:proofErr w:type="spellEnd"/>
      <w:r>
        <w:t xml:space="preserve"> </w:t>
      </w:r>
      <w:proofErr w:type="spellStart"/>
      <w:r>
        <w:t>nit</w:t>
      </w:r>
      <w:proofErr w:type="spellEnd"/>
      <w:r>
        <w:t xml:space="preserve"> </w:t>
      </w:r>
      <w:proofErr w:type="spellStart"/>
      <w:r>
        <w:t>gebotten</w:t>
      </w:r>
      <w:proofErr w:type="spellEnd"/>
      <w:r>
        <w:t xml:space="preserve"> </w:t>
      </w:r>
      <w:proofErr w:type="spellStart"/>
      <w:r>
        <w:t>hett</w:t>
      </w:r>
      <w:proofErr w:type="spellEnd"/>
      <w:r>
        <w:t xml:space="preserve">. Daher Paulus spricht: Dem gerechten ist kein </w:t>
      </w:r>
      <w:proofErr w:type="spellStart"/>
      <w:r>
        <w:t>gesetz</w:t>
      </w:r>
      <w:proofErr w:type="spellEnd"/>
      <w:r>
        <w:t xml:space="preserve"> geben, dann er thut von </w:t>
      </w:r>
      <w:proofErr w:type="spellStart"/>
      <w:r>
        <w:t>jm</w:t>
      </w:r>
      <w:proofErr w:type="spellEnd"/>
      <w:r>
        <w:t xml:space="preserve"> </w:t>
      </w:r>
      <w:proofErr w:type="spellStart"/>
      <w:r>
        <w:t>selbs</w:t>
      </w:r>
      <w:proofErr w:type="spellEnd"/>
      <w:r>
        <w:t xml:space="preserve">, was recht ist. </w:t>
      </w:r>
      <w:proofErr w:type="spellStart"/>
      <w:r>
        <w:t>Dieweyl</w:t>
      </w:r>
      <w:proofErr w:type="spellEnd"/>
      <w:r>
        <w:t xml:space="preserve"> wir nun </w:t>
      </w:r>
      <w:proofErr w:type="spellStart"/>
      <w:r>
        <w:t>nitt</w:t>
      </w:r>
      <w:proofErr w:type="spellEnd"/>
      <w:r>
        <w:t xml:space="preserve"> all </w:t>
      </w:r>
      <w:proofErr w:type="spellStart"/>
      <w:r>
        <w:t>glaübigk</w:t>
      </w:r>
      <w:proofErr w:type="spellEnd"/>
      <w:r>
        <w:t xml:space="preserve"> </w:t>
      </w:r>
      <w:proofErr w:type="spellStart"/>
      <w:r>
        <w:t>seindt</w:t>
      </w:r>
      <w:proofErr w:type="spellEnd"/>
      <w:r>
        <w:t xml:space="preserve">, dero ein </w:t>
      </w:r>
      <w:proofErr w:type="spellStart"/>
      <w:r>
        <w:t>kleins</w:t>
      </w:r>
      <w:proofErr w:type="spellEnd"/>
      <w:r>
        <w:t xml:space="preserve"> </w:t>
      </w:r>
      <w:proofErr w:type="spellStart"/>
      <w:r>
        <w:t>heüfflein</w:t>
      </w:r>
      <w:proofErr w:type="spellEnd"/>
      <w:r>
        <w:t xml:space="preserve"> ist, </w:t>
      </w:r>
      <w:proofErr w:type="spellStart"/>
      <w:r>
        <w:t>vil</w:t>
      </w:r>
      <w:proofErr w:type="spellEnd"/>
      <w:r>
        <w:t xml:space="preserve"> </w:t>
      </w:r>
      <w:proofErr w:type="spellStart"/>
      <w:r>
        <w:t>mer</w:t>
      </w:r>
      <w:proofErr w:type="spellEnd"/>
      <w:r>
        <w:t xml:space="preserve"> </w:t>
      </w:r>
      <w:proofErr w:type="spellStart"/>
      <w:r>
        <w:t>vnglaübiger</w:t>
      </w:r>
      <w:proofErr w:type="spellEnd"/>
      <w:r>
        <w:t xml:space="preserve"> </w:t>
      </w:r>
      <w:proofErr w:type="spellStart"/>
      <w:r>
        <w:t>vnd</w:t>
      </w:r>
      <w:proofErr w:type="spellEnd"/>
      <w:r>
        <w:t xml:space="preserve"> </w:t>
      </w:r>
      <w:proofErr w:type="spellStart"/>
      <w:r>
        <w:t>gotloser</w:t>
      </w:r>
      <w:proofErr w:type="spellEnd"/>
      <w:r>
        <w:t xml:space="preserve">, </w:t>
      </w:r>
      <w:proofErr w:type="spellStart"/>
      <w:r>
        <w:t>vnd</w:t>
      </w:r>
      <w:proofErr w:type="spellEnd"/>
      <w:r>
        <w:t xml:space="preserve"> der </w:t>
      </w:r>
      <w:proofErr w:type="spellStart"/>
      <w:r>
        <w:t>glaübig</w:t>
      </w:r>
      <w:proofErr w:type="spellEnd"/>
      <w:r>
        <w:t xml:space="preserve"> </w:t>
      </w:r>
      <w:proofErr w:type="spellStart"/>
      <w:r>
        <w:t>fried</w:t>
      </w:r>
      <w:proofErr w:type="spellEnd"/>
      <w:r>
        <w:t xml:space="preserve"> </w:t>
      </w:r>
      <w:proofErr w:type="spellStart"/>
      <w:r>
        <w:t>mög</w:t>
      </w:r>
      <w:proofErr w:type="spellEnd"/>
      <w:r>
        <w:t xml:space="preserve"> haben vom </w:t>
      </w:r>
      <w:proofErr w:type="spellStart"/>
      <w:r>
        <w:t>gotlosen</w:t>
      </w:r>
      <w:proofErr w:type="spellEnd"/>
      <w:r>
        <w:t xml:space="preserve">, </w:t>
      </w:r>
      <w:proofErr w:type="spellStart"/>
      <w:r>
        <w:t>nit</w:t>
      </w:r>
      <w:proofErr w:type="spellEnd"/>
      <w:r>
        <w:t xml:space="preserve"> </w:t>
      </w:r>
      <w:proofErr w:type="spellStart"/>
      <w:r>
        <w:t>vberheüpt</w:t>
      </w:r>
      <w:proofErr w:type="spellEnd"/>
      <w:r>
        <w:t xml:space="preserve"> </w:t>
      </w:r>
      <w:proofErr w:type="spellStart"/>
      <w:r>
        <w:t>vndergetrückt</w:t>
      </w:r>
      <w:proofErr w:type="spellEnd"/>
      <w:r>
        <w:t xml:space="preserve">, Hat </w:t>
      </w:r>
      <w:proofErr w:type="spellStart"/>
      <w:r>
        <w:t>gott</w:t>
      </w:r>
      <w:proofErr w:type="spellEnd"/>
      <w:r>
        <w:t xml:space="preserve"> der </w:t>
      </w:r>
      <w:proofErr w:type="spellStart"/>
      <w:r>
        <w:t>herr</w:t>
      </w:r>
      <w:proofErr w:type="spellEnd"/>
      <w:r>
        <w:t xml:space="preserve"> eingesetzt die </w:t>
      </w:r>
      <w:proofErr w:type="spellStart"/>
      <w:r>
        <w:t>oberckeit</w:t>
      </w:r>
      <w:proofErr w:type="spellEnd"/>
      <w:r>
        <w:t xml:space="preserve">, </w:t>
      </w:r>
      <w:proofErr w:type="spellStart"/>
      <w:r>
        <w:t>jr</w:t>
      </w:r>
      <w:proofErr w:type="spellEnd"/>
      <w:r>
        <w:t xml:space="preserve"> geben das </w:t>
      </w:r>
      <w:proofErr w:type="spellStart"/>
      <w:r>
        <w:t>schwert</w:t>
      </w:r>
      <w:proofErr w:type="spellEnd"/>
      <w:r>
        <w:t xml:space="preserve">, zu straffen die bösen, </w:t>
      </w:r>
      <w:proofErr w:type="spellStart"/>
      <w:r>
        <w:t>jr</w:t>
      </w:r>
      <w:proofErr w:type="spellEnd"/>
      <w:r>
        <w:t xml:space="preserve"> gehorsam zu sein </w:t>
      </w:r>
      <w:proofErr w:type="spellStart"/>
      <w:r>
        <w:t>vmb</w:t>
      </w:r>
      <w:proofErr w:type="spellEnd"/>
      <w:r>
        <w:t xml:space="preserve"> des </w:t>
      </w:r>
      <w:proofErr w:type="spellStart"/>
      <w:r>
        <w:t>herren</w:t>
      </w:r>
      <w:proofErr w:type="spellEnd"/>
      <w:r>
        <w:t xml:space="preserve"> willen. Also sein wir </w:t>
      </w:r>
      <w:proofErr w:type="spellStart"/>
      <w:r>
        <w:t>warlich</w:t>
      </w:r>
      <w:proofErr w:type="spellEnd"/>
      <w:r>
        <w:t xml:space="preserve"> frey von </w:t>
      </w:r>
      <w:proofErr w:type="spellStart"/>
      <w:r>
        <w:t>jnnen</w:t>
      </w:r>
      <w:proofErr w:type="spellEnd"/>
      <w:r>
        <w:t xml:space="preserve"> dem </w:t>
      </w:r>
      <w:proofErr w:type="spellStart"/>
      <w:r>
        <w:t>geyst</w:t>
      </w:r>
      <w:proofErr w:type="spellEnd"/>
      <w:r>
        <w:t xml:space="preserve"> nach, </w:t>
      </w:r>
      <w:proofErr w:type="spellStart"/>
      <w:r>
        <w:t>vnd</w:t>
      </w:r>
      <w:proofErr w:type="spellEnd"/>
      <w:r>
        <w:t xml:space="preserve"> sein </w:t>
      </w:r>
      <w:proofErr w:type="spellStart"/>
      <w:r>
        <w:t>knecht</w:t>
      </w:r>
      <w:proofErr w:type="spellEnd"/>
      <w:r>
        <w:t xml:space="preserve"> von aussen, </w:t>
      </w:r>
      <w:proofErr w:type="spellStart"/>
      <w:r>
        <w:t>schüldig</w:t>
      </w:r>
      <w:proofErr w:type="spellEnd"/>
      <w:r>
        <w:t xml:space="preserve"> der </w:t>
      </w:r>
      <w:proofErr w:type="spellStart"/>
      <w:r>
        <w:t>öberckeit</w:t>
      </w:r>
      <w:proofErr w:type="spellEnd"/>
      <w:r>
        <w:t xml:space="preserve"> Christliche gehorsame, dem </w:t>
      </w:r>
      <w:proofErr w:type="spellStart"/>
      <w:r>
        <w:t>negstenmennshcen</w:t>
      </w:r>
      <w:proofErr w:type="spellEnd"/>
      <w:r>
        <w:t xml:space="preserve"> brüderliche liebe, nicht allein den </w:t>
      </w:r>
      <w:proofErr w:type="spellStart"/>
      <w:r>
        <w:t>freünden</w:t>
      </w:r>
      <w:proofErr w:type="spellEnd"/>
      <w:r>
        <w:t xml:space="preserve">, auch den </w:t>
      </w:r>
      <w:proofErr w:type="spellStart"/>
      <w:r>
        <w:t>feynden</w:t>
      </w:r>
      <w:proofErr w:type="spellEnd"/>
      <w:r>
        <w:t xml:space="preserve">. So </w:t>
      </w:r>
      <w:proofErr w:type="spellStart"/>
      <w:r>
        <w:t>hapt</w:t>
      </w:r>
      <w:proofErr w:type="spellEnd"/>
      <w:r>
        <w:t xml:space="preserve"> </w:t>
      </w:r>
      <w:proofErr w:type="spellStart"/>
      <w:r>
        <w:t>jr</w:t>
      </w:r>
      <w:proofErr w:type="spellEnd"/>
      <w:r>
        <w:t xml:space="preserve"> die Christliche </w:t>
      </w:r>
      <w:proofErr w:type="spellStart"/>
      <w:r>
        <w:t>geystliche</w:t>
      </w:r>
      <w:proofErr w:type="spellEnd"/>
      <w:r>
        <w:t xml:space="preserve"> </w:t>
      </w:r>
      <w:proofErr w:type="spellStart"/>
      <w:r>
        <w:t>freyheit</w:t>
      </w:r>
      <w:proofErr w:type="spellEnd"/>
      <w:r>
        <w:t xml:space="preserve"> gezogen in die </w:t>
      </w:r>
      <w:proofErr w:type="spellStart"/>
      <w:r>
        <w:t>eüsserliche</w:t>
      </w:r>
      <w:proofErr w:type="spellEnd"/>
      <w:r>
        <w:t xml:space="preserve"> </w:t>
      </w:r>
      <w:proofErr w:type="spellStart"/>
      <w:r>
        <w:t>fleyschliche</w:t>
      </w:r>
      <w:proofErr w:type="spellEnd"/>
      <w:r>
        <w:t xml:space="preserve"> </w:t>
      </w:r>
      <w:proofErr w:type="spellStart"/>
      <w:r>
        <w:t>freyheit</w:t>
      </w:r>
      <w:proofErr w:type="spellEnd"/>
      <w:r>
        <w:t xml:space="preserve">, </w:t>
      </w:r>
      <w:proofErr w:type="spellStart"/>
      <w:r>
        <w:t>Darvor</w:t>
      </w:r>
      <w:proofErr w:type="spellEnd"/>
      <w:r>
        <w:t xml:space="preserve"> gewarnt hat </w:t>
      </w:r>
      <w:proofErr w:type="spellStart"/>
      <w:r>
        <w:t>treülich</w:t>
      </w:r>
      <w:proofErr w:type="spellEnd"/>
      <w:r>
        <w:t xml:space="preserve"> der klug Paulus die Galatern am 5. </w:t>
      </w:r>
      <w:proofErr w:type="spellStart"/>
      <w:r>
        <w:t>cap</w:t>
      </w:r>
      <w:proofErr w:type="spellEnd"/>
      <w:r>
        <w:t xml:space="preserve">.: Lieben </w:t>
      </w:r>
      <w:proofErr w:type="spellStart"/>
      <w:r>
        <w:t>brüder</w:t>
      </w:r>
      <w:proofErr w:type="spellEnd"/>
      <w:r>
        <w:t xml:space="preserve">, </w:t>
      </w:r>
      <w:proofErr w:type="spellStart"/>
      <w:r>
        <w:t>jr</w:t>
      </w:r>
      <w:proofErr w:type="spellEnd"/>
      <w:r>
        <w:t xml:space="preserve">, die zur </w:t>
      </w:r>
      <w:proofErr w:type="spellStart"/>
      <w:r>
        <w:t>freyheit</w:t>
      </w:r>
      <w:proofErr w:type="spellEnd"/>
      <w:r>
        <w:t xml:space="preserve"> </w:t>
      </w:r>
      <w:proofErr w:type="spellStart"/>
      <w:r>
        <w:t>berufft</w:t>
      </w:r>
      <w:proofErr w:type="spellEnd"/>
      <w:r>
        <w:t xml:space="preserve">, </w:t>
      </w:r>
      <w:proofErr w:type="spellStart"/>
      <w:r>
        <w:t>alleyn</w:t>
      </w:r>
      <w:proofErr w:type="spellEnd"/>
      <w:r>
        <w:t xml:space="preserve"> </w:t>
      </w:r>
      <w:proofErr w:type="spellStart"/>
      <w:r>
        <w:t>sehent</w:t>
      </w:r>
      <w:proofErr w:type="spellEnd"/>
      <w:r>
        <w:t xml:space="preserve"> zu, das </w:t>
      </w:r>
      <w:proofErr w:type="spellStart"/>
      <w:r>
        <w:t>jr</w:t>
      </w:r>
      <w:proofErr w:type="spellEnd"/>
      <w:r>
        <w:t xml:space="preserve"> die </w:t>
      </w:r>
      <w:proofErr w:type="spellStart"/>
      <w:r>
        <w:t>freyheit</w:t>
      </w:r>
      <w:proofErr w:type="spellEnd"/>
      <w:r>
        <w:t xml:space="preserve"> </w:t>
      </w:r>
      <w:proofErr w:type="spellStart"/>
      <w:r>
        <w:t>nit</w:t>
      </w:r>
      <w:proofErr w:type="spellEnd"/>
      <w:r>
        <w:t xml:space="preserve"> laßt dem </w:t>
      </w:r>
      <w:proofErr w:type="spellStart"/>
      <w:r>
        <w:t>fleysch</w:t>
      </w:r>
      <w:proofErr w:type="spellEnd"/>
      <w:r>
        <w:t xml:space="preserve"> ein </w:t>
      </w:r>
      <w:proofErr w:type="spellStart"/>
      <w:r>
        <w:t>raüm</w:t>
      </w:r>
      <w:proofErr w:type="spellEnd"/>
      <w:r>
        <w:t xml:space="preserve"> werden, sonder durch die liebe diene einer </w:t>
      </w:r>
      <w:proofErr w:type="spellStart"/>
      <w:r>
        <w:t>dam</w:t>
      </w:r>
      <w:proofErr w:type="spellEnd"/>
      <w:r>
        <w:t xml:space="preserve"> andern. </w:t>
      </w:r>
      <w:proofErr w:type="spellStart"/>
      <w:r>
        <w:t>Hapt</w:t>
      </w:r>
      <w:proofErr w:type="spellEnd"/>
      <w:r>
        <w:t xml:space="preserve"> </w:t>
      </w:r>
      <w:proofErr w:type="spellStart"/>
      <w:r>
        <w:t>jr</w:t>
      </w:r>
      <w:proofErr w:type="spellEnd"/>
      <w:r>
        <w:t xml:space="preserve"> in den predigen gehört, die </w:t>
      </w:r>
      <w:proofErr w:type="spellStart"/>
      <w:r>
        <w:t>öberckeit</w:t>
      </w:r>
      <w:proofErr w:type="spellEnd"/>
      <w:r>
        <w:t xml:space="preserve"> </w:t>
      </w:r>
      <w:proofErr w:type="spellStart"/>
      <w:r>
        <w:t>sol</w:t>
      </w:r>
      <w:proofErr w:type="spellEnd"/>
      <w:r>
        <w:t xml:space="preserve"> sich Christlich </w:t>
      </w:r>
      <w:proofErr w:type="spellStart"/>
      <w:r>
        <w:t>erzeygen</w:t>
      </w:r>
      <w:proofErr w:type="spellEnd"/>
      <w:r>
        <w:t xml:space="preserve"> gegen </w:t>
      </w:r>
      <w:proofErr w:type="spellStart"/>
      <w:r>
        <w:t>jr</w:t>
      </w:r>
      <w:proofErr w:type="spellEnd"/>
      <w:r>
        <w:t xml:space="preserve"> </w:t>
      </w:r>
      <w:proofErr w:type="spellStart"/>
      <w:r>
        <w:t>vnderthanen</w:t>
      </w:r>
      <w:proofErr w:type="spellEnd"/>
      <w:r>
        <w:t xml:space="preserve"> </w:t>
      </w:r>
      <w:proofErr w:type="spellStart"/>
      <w:r>
        <w:t>vnd</w:t>
      </w:r>
      <w:proofErr w:type="spellEnd"/>
      <w:r>
        <w:t xml:space="preserve"> </w:t>
      </w:r>
      <w:proofErr w:type="spellStart"/>
      <w:r>
        <w:t>hyndersassen</w:t>
      </w:r>
      <w:proofErr w:type="spellEnd"/>
      <w:r>
        <w:rPr>
          <w:rStyle w:val="Endnotenzeichen"/>
        </w:rPr>
        <w:endnoteReference w:id="4"/>
      </w:r>
      <w:r>
        <w:t xml:space="preserve">, </w:t>
      </w:r>
      <w:proofErr w:type="spellStart"/>
      <w:r>
        <w:t>gedencken</w:t>
      </w:r>
      <w:proofErr w:type="spellEnd"/>
      <w:r>
        <w:t xml:space="preserve">, das sie an </w:t>
      </w:r>
      <w:proofErr w:type="spellStart"/>
      <w:r>
        <w:t>gottes</w:t>
      </w:r>
      <w:proofErr w:type="spellEnd"/>
      <w:r>
        <w:t xml:space="preserve"> statt sitzen, </w:t>
      </w:r>
      <w:proofErr w:type="spellStart"/>
      <w:r>
        <w:t>rechnung</w:t>
      </w:r>
      <w:proofErr w:type="spellEnd"/>
      <w:r>
        <w:t xml:space="preserve"> müssen geben </w:t>
      </w:r>
      <w:proofErr w:type="spellStart"/>
      <w:r>
        <w:t>jres</w:t>
      </w:r>
      <w:proofErr w:type="spellEnd"/>
      <w:r>
        <w:t xml:space="preserve"> </w:t>
      </w:r>
      <w:proofErr w:type="spellStart"/>
      <w:r>
        <w:t>regiments</w:t>
      </w:r>
      <w:proofErr w:type="spellEnd"/>
      <w:r>
        <w:t xml:space="preserve">, </w:t>
      </w:r>
      <w:proofErr w:type="spellStart"/>
      <w:r>
        <w:t>Warumb</w:t>
      </w:r>
      <w:proofErr w:type="spellEnd"/>
      <w:r>
        <w:t xml:space="preserve"> </w:t>
      </w:r>
      <w:proofErr w:type="spellStart"/>
      <w:r>
        <w:t>hapt</w:t>
      </w:r>
      <w:proofErr w:type="spellEnd"/>
      <w:r>
        <w:t xml:space="preserve"> </w:t>
      </w:r>
      <w:proofErr w:type="spellStart"/>
      <w:r>
        <w:t>jr</w:t>
      </w:r>
      <w:proofErr w:type="spellEnd"/>
      <w:r>
        <w:t xml:space="preserve"> </w:t>
      </w:r>
      <w:proofErr w:type="spellStart"/>
      <w:r>
        <w:t>nit</w:t>
      </w:r>
      <w:proofErr w:type="spellEnd"/>
      <w:r>
        <w:t xml:space="preserve"> behalten die andern </w:t>
      </w:r>
      <w:proofErr w:type="spellStart"/>
      <w:r>
        <w:t>wort</w:t>
      </w:r>
      <w:proofErr w:type="spellEnd"/>
      <w:r>
        <w:t xml:space="preserve">, die kein Christlicher </w:t>
      </w:r>
      <w:proofErr w:type="spellStart"/>
      <w:r>
        <w:t>prediger</w:t>
      </w:r>
      <w:proofErr w:type="spellEnd"/>
      <w:r>
        <w:t xml:space="preserve"> </w:t>
      </w:r>
      <w:proofErr w:type="spellStart"/>
      <w:r>
        <w:t>vnderlassen</w:t>
      </w:r>
      <w:proofErr w:type="spellEnd"/>
      <w:r>
        <w:t xml:space="preserve"> </w:t>
      </w:r>
      <w:proofErr w:type="spellStart"/>
      <w:r>
        <w:t>kan</w:t>
      </w:r>
      <w:proofErr w:type="spellEnd"/>
      <w:r>
        <w:t xml:space="preserve">, wie die </w:t>
      </w:r>
      <w:proofErr w:type="spellStart"/>
      <w:r>
        <w:t>vnderthan</w:t>
      </w:r>
      <w:proofErr w:type="spellEnd"/>
      <w:r>
        <w:t xml:space="preserve"> auch Christliche gehorsame </w:t>
      </w:r>
      <w:proofErr w:type="spellStart"/>
      <w:r>
        <w:t>jren</w:t>
      </w:r>
      <w:proofErr w:type="spellEnd"/>
      <w:r>
        <w:t xml:space="preserve"> </w:t>
      </w:r>
      <w:proofErr w:type="spellStart"/>
      <w:r>
        <w:t>herren</w:t>
      </w:r>
      <w:proofErr w:type="spellEnd"/>
      <w:r>
        <w:t xml:space="preserve"> </w:t>
      </w:r>
      <w:proofErr w:type="spellStart"/>
      <w:r>
        <w:t>erzeygen</w:t>
      </w:r>
      <w:proofErr w:type="spellEnd"/>
      <w:r>
        <w:t xml:space="preserve"> </w:t>
      </w:r>
      <w:proofErr w:type="spellStart"/>
      <w:r>
        <w:t>vnd</w:t>
      </w:r>
      <w:proofErr w:type="spellEnd"/>
      <w:r>
        <w:t xml:space="preserve"> </w:t>
      </w:r>
      <w:proofErr w:type="spellStart"/>
      <w:r>
        <w:t>leysten</w:t>
      </w:r>
      <w:proofErr w:type="spellEnd"/>
      <w:r>
        <w:t xml:space="preserve"> </w:t>
      </w:r>
      <w:proofErr w:type="spellStart"/>
      <w:r>
        <w:t>sol</w:t>
      </w:r>
      <w:proofErr w:type="spellEnd"/>
      <w:r>
        <w:t xml:space="preserve">, Bezahlen, was sie </w:t>
      </w:r>
      <w:proofErr w:type="spellStart"/>
      <w:r>
        <w:t>schüldig</w:t>
      </w:r>
      <w:proofErr w:type="spellEnd"/>
      <w:r>
        <w:t xml:space="preserve"> ist? Auch den </w:t>
      </w:r>
      <w:proofErr w:type="spellStart"/>
      <w:r>
        <w:t>heyden</w:t>
      </w:r>
      <w:proofErr w:type="spellEnd"/>
      <w:r>
        <w:t xml:space="preserve"> </w:t>
      </w:r>
      <w:proofErr w:type="spellStart"/>
      <w:r>
        <w:t>vnd</w:t>
      </w:r>
      <w:proofErr w:type="spellEnd"/>
      <w:r>
        <w:t xml:space="preserve"> </w:t>
      </w:r>
      <w:proofErr w:type="spellStart"/>
      <w:r>
        <w:t>tyrannen</w:t>
      </w:r>
      <w:proofErr w:type="spellEnd"/>
      <w:r>
        <w:t xml:space="preserve">, die </w:t>
      </w:r>
      <w:proofErr w:type="spellStart"/>
      <w:r>
        <w:t>nit</w:t>
      </w:r>
      <w:proofErr w:type="spellEnd"/>
      <w:r>
        <w:t xml:space="preserve"> stracks </w:t>
      </w:r>
      <w:proofErr w:type="spellStart"/>
      <w:r>
        <w:t>jrem</w:t>
      </w:r>
      <w:proofErr w:type="spellEnd"/>
      <w:r>
        <w:t xml:space="preserve"> </w:t>
      </w:r>
      <w:proofErr w:type="spellStart"/>
      <w:r>
        <w:t>ampt</w:t>
      </w:r>
      <w:proofErr w:type="spellEnd"/>
      <w:r>
        <w:t xml:space="preserve"> </w:t>
      </w:r>
      <w:proofErr w:type="spellStart"/>
      <w:r>
        <w:t>gemeß</w:t>
      </w:r>
      <w:proofErr w:type="spellEnd"/>
      <w:r>
        <w:t xml:space="preserve"> </w:t>
      </w:r>
      <w:proofErr w:type="spellStart"/>
      <w:r>
        <w:t>lepten</w:t>
      </w:r>
      <w:proofErr w:type="spellEnd"/>
      <w:r>
        <w:t xml:space="preserve">, </w:t>
      </w:r>
      <w:proofErr w:type="spellStart"/>
      <w:r>
        <w:t>sol</w:t>
      </w:r>
      <w:proofErr w:type="spellEnd"/>
      <w:r>
        <w:t xml:space="preserve"> doch der </w:t>
      </w:r>
      <w:proofErr w:type="spellStart"/>
      <w:r>
        <w:t>vnderthan</w:t>
      </w:r>
      <w:proofErr w:type="spellEnd"/>
      <w:r>
        <w:t xml:space="preserve"> seiner gehorsame nachkommen, die </w:t>
      </w:r>
      <w:proofErr w:type="spellStart"/>
      <w:r>
        <w:t>öberckeit</w:t>
      </w:r>
      <w:proofErr w:type="spellEnd"/>
      <w:r>
        <w:t xml:space="preserve"> </w:t>
      </w:r>
      <w:proofErr w:type="spellStart"/>
      <w:r>
        <w:t>far</w:t>
      </w:r>
      <w:proofErr w:type="spellEnd"/>
      <w:r>
        <w:t xml:space="preserve"> gleich tyrannisch oder </w:t>
      </w:r>
      <w:proofErr w:type="spellStart"/>
      <w:r>
        <w:t>freüntlich</w:t>
      </w:r>
      <w:proofErr w:type="spellEnd"/>
      <w:r>
        <w:t xml:space="preserve">. </w:t>
      </w:r>
      <w:proofErr w:type="spellStart"/>
      <w:r>
        <w:t>dieweyl</w:t>
      </w:r>
      <w:proofErr w:type="spellEnd"/>
      <w:r>
        <w:t xml:space="preserve"> weltlicher </w:t>
      </w:r>
      <w:proofErr w:type="spellStart"/>
      <w:r>
        <w:t>gewalt</w:t>
      </w:r>
      <w:proofErr w:type="spellEnd"/>
      <w:r>
        <w:t xml:space="preserve"> ein </w:t>
      </w:r>
      <w:proofErr w:type="spellStart"/>
      <w:r>
        <w:t>ordenung</w:t>
      </w:r>
      <w:proofErr w:type="spellEnd"/>
      <w:r>
        <w:t xml:space="preserve"> </w:t>
      </w:r>
      <w:proofErr w:type="spellStart"/>
      <w:r>
        <w:t>gottes</w:t>
      </w:r>
      <w:proofErr w:type="spellEnd"/>
      <w:r>
        <w:t xml:space="preserve"> ist, wer jm widerstrebt, der widerstrebt </w:t>
      </w:r>
      <w:proofErr w:type="spellStart"/>
      <w:r>
        <w:t>gott</w:t>
      </w:r>
      <w:proofErr w:type="spellEnd"/>
      <w:r>
        <w:t xml:space="preserve"> </w:t>
      </w:r>
      <w:proofErr w:type="spellStart"/>
      <w:r>
        <w:t>selbs</w:t>
      </w:r>
      <w:proofErr w:type="spellEnd"/>
      <w:r>
        <w:t xml:space="preserve">, wie </w:t>
      </w:r>
      <w:proofErr w:type="spellStart"/>
      <w:r>
        <w:t>kan</w:t>
      </w:r>
      <w:proofErr w:type="spellEnd"/>
      <w:r>
        <w:t xml:space="preserve"> oder mag der dann ein </w:t>
      </w:r>
      <w:proofErr w:type="spellStart"/>
      <w:r>
        <w:t>Christlichs</w:t>
      </w:r>
      <w:proofErr w:type="spellEnd"/>
      <w:r>
        <w:t xml:space="preserve"> </w:t>
      </w:r>
      <w:proofErr w:type="spellStart"/>
      <w:r>
        <w:t>fürnemmen</w:t>
      </w:r>
      <w:proofErr w:type="spellEnd"/>
      <w:r>
        <w:t xml:space="preserve"> haben, was </w:t>
      </w:r>
      <w:proofErr w:type="spellStart"/>
      <w:r>
        <w:t>hoffnung</w:t>
      </w:r>
      <w:proofErr w:type="spellEnd"/>
      <w:r>
        <w:t xml:space="preserve">, </w:t>
      </w:r>
      <w:proofErr w:type="spellStart"/>
      <w:r>
        <w:t>hylff</w:t>
      </w:r>
      <w:proofErr w:type="spellEnd"/>
      <w:r>
        <w:t xml:space="preserve">, </w:t>
      </w:r>
      <w:proofErr w:type="spellStart"/>
      <w:r>
        <w:t>vertrawen</w:t>
      </w:r>
      <w:proofErr w:type="spellEnd"/>
      <w:r>
        <w:t xml:space="preserve"> oder glück mag er wertig sein, der </w:t>
      </w:r>
      <w:proofErr w:type="spellStart"/>
      <w:r>
        <w:t>got</w:t>
      </w:r>
      <w:proofErr w:type="spellEnd"/>
      <w:r>
        <w:t xml:space="preserve"> </w:t>
      </w:r>
      <w:proofErr w:type="spellStart"/>
      <w:r>
        <w:t>seynem</w:t>
      </w:r>
      <w:proofErr w:type="spellEnd"/>
      <w:r>
        <w:t xml:space="preserve"> </w:t>
      </w:r>
      <w:proofErr w:type="spellStart"/>
      <w:r>
        <w:t>schöpffer</w:t>
      </w:r>
      <w:proofErr w:type="spellEnd"/>
      <w:r>
        <w:t xml:space="preserve"> widerstrebt? </w:t>
      </w:r>
      <w:proofErr w:type="spellStart"/>
      <w:r>
        <w:t>Hörent</w:t>
      </w:r>
      <w:proofErr w:type="spellEnd"/>
      <w:r>
        <w:t xml:space="preserve"> den </w:t>
      </w:r>
      <w:proofErr w:type="spellStart"/>
      <w:r>
        <w:t>achtparn</w:t>
      </w:r>
      <w:proofErr w:type="spellEnd"/>
      <w:r>
        <w:t xml:space="preserve"> Aposteln Petrum </w:t>
      </w:r>
      <w:proofErr w:type="spellStart"/>
      <w:r>
        <w:t>sprechent</w:t>
      </w:r>
      <w:proofErr w:type="spellEnd"/>
      <w:r>
        <w:t xml:space="preserve">: </w:t>
      </w:r>
      <w:proofErr w:type="spellStart"/>
      <w:r>
        <w:t>Seydt</w:t>
      </w:r>
      <w:proofErr w:type="spellEnd"/>
      <w:r>
        <w:t xml:space="preserve"> </w:t>
      </w:r>
      <w:proofErr w:type="spellStart"/>
      <w:r>
        <w:t>vnderthan</w:t>
      </w:r>
      <w:proofErr w:type="spellEnd"/>
      <w:r>
        <w:t xml:space="preserve"> aller menschlicher </w:t>
      </w:r>
      <w:proofErr w:type="spellStart"/>
      <w:r>
        <w:t>ordenung</w:t>
      </w:r>
      <w:proofErr w:type="spellEnd"/>
      <w:r>
        <w:t xml:space="preserve"> </w:t>
      </w:r>
      <w:proofErr w:type="spellStart"/>
      <w:r>
        <w:t>vmb</w:t>
      </w:r>
      <w:proofErr w:type="spellEnd"/>
      <w:r>
        <w:t xml:space="preserve"> des </w:t>
      </w:r>
      <w:proofErr w:type="spellStart"/>
      <w:r>
        <w:t>herren</w:t>
      </w:r>
      <w:proofErr w:type="spellEnd"/>
      <w:r>
        <w:t xml:space="preserve"> willen, Es sey dem </w:t>
      </w:r>
      <w:proofErr w:type="spellStart"/>
      <w:r>
        <w:t>Künig</w:t>
      </w:r>
      <w:proofErr w:type="spellEnd"/>
      <w:r>
        <w:t xml:space="preserve"> als dem </w:t>
      </w:r>
      <w:proofErr w:type="spellStart"/>
      <w:r>
        <w:t>öbersten</w:t>
      </w:r>
      <w:proofErr w:type="spellEnd"/>
      <w:r>
        <w:t xml:space="preserve"> oder den </w:t>
      </w:r>
      <w:proofErr w:type="spellStart"/>
      <w:r>
        <w:t>amptleütten</w:t>
      </w:r>
      <w:proofErr w:type="spellEnd"/>
      <w:r>
        <w:t xml:space="preserve"> als den gesandten von </w:t>
      </w:r>
      <w:proofErr w:type="spellStart"/>
      <w:r>
        <w:t>jm</w:t>
      </w:r>
      <w:proofErr w:type="spellEnd"/>
      <w:r>
        <w:t xml:space="preserve"> zur </w:t>
      </w:r>
      <w:proofErr w:type="spellStart"/>
      <w:r>
        <w:t>rach</w:t>
      </w:r>
      <w:proofErr w:type="spellEnd"/>
      <w:r>
        <w:t xml:space="preserve"> der </w:t>
      </w:r>
      <w:proofErr w:type="spellStart"/>
      <w:r>
        <w:t>vbeltheter</w:t>
      </w:r>
      <w:proofErr w:type="spellEnd"/>
      <w:r>
        <w:t xml:space="preserve"> </w:t>
      </w:r>
      <w:proofErr w:type="spellStart"/>
      <w:r>
        <w:t>vnd</w:t>
      </w:r>
      <w:proofErr w:type="spellEnd"/>
      <w:r>
        <w:t xml:space="preserve"> zu lob den </w:t>
      </w:r>
      <w:proofErr w:type="spellStart"/>
      <w:r>
        <w:t>wolthetter</w:t>
      </w:r>
      <w:proofErr w:type="spellEnd"/>
      <w:r>
        <w:t xml:space="preserve">, zu welcher zeit Pauli </w:t>
      </w:r>
      <w:proofErr w:type="spellStart"/>
      <w:r>
        <w:t>vnd</w:t>
      </w:r>
      <w:proofErr w:type="spellEnd"/>
      <w:r>
        <w:t xml:space="preserve"> Petri die </w:t>
      </w:r>
      <w:proofErr w:type="spellStart"/>
      <w:r>
        <w:t>heydnisch</w:t>
      </w:r>
      <w:proofErr w:type="spellEnd"/>
      <w:r>
        <w:t xml:space="preserve"> </w:t>
      </w:r>
      <w:proofErr w:type="spellStart"/>
      <w:r>
        <w:t>öberckeit</w:t>
      </w:r>
      <w:proofErr w:type="spellEnd"/>
      <w:r>
        <w:t xml:space="preserve"> </w:t>
      </w:r>
      <w:proofErr w:type="spellStart"/>
      <w:r>
        <w:t>merer</w:t>
      </w:r>
      <w:proofErr w:type="spellEnd"/>
      <w:r>
        <w:t xml:space="preserve"> </w:t>
      </w:r>
      <w:proofErr w:type="spellStart"/>
      <w:r>
        <w:t>theyl</w:t>
      </w:r>
      <w:proofErr w:type="spellEnd"/>
      <w:r>
        <w:t xml:space="preserve"> gewesen, für welche auch zu </w:t>
      </w:r>
      <w:proofErr w:type="spellStart"/>
      <w:r>
        <w:t>bittenn</w:t>
      </w:r>
      <w:proofErr w:type="spellEnd"/>
      <w:r>
        <w:t>, (</w:t>
      </w:r>
      <w:proofErr w:type="spellStart"/>
      <w:r>
        <w:t>wiewol</w:t>
      </w:r>
      <w:proofErr w:type="spellEnd"/>
      <w:r>
        <w:t xml:space="preserve"> </w:t>
      </w:r>
      <w:proofErr w:type="spellStart"/>
      <w:r>
        <w:t>heyden</w:t>
      </w:r>
      <w:proofErr w:type="spellEnd"/>
      <w:r>
        <w:t xml:space="preserve">) ernstlich </w:t>
      </w:r>
      <w:proofErr w:type="spellStart"/>
      <w:r>
        <w:t>befelhen</w:t>
      </w:r>
      <w:proofErr w:type="spellEnd"/>
      <w:r>
        <w:t xml:space="preserve">, </w:t>
      </w:r>
      <w:proofErr w:type="spellStart"/>
      <w:r>
        <w:t>Sagent</w:t>
      </w:r>
      <w:proofErr w:type="spellEnd"/>
      <w:r>
        <w:t xml:space="preserve">: </w:t>
      </w:r>
      <w:proofErr w:type="spellStart"/>
      <w:r>
        <w:t>jr</w:t>
      </w:r>
      <w:proofErr w:type="spellEnd"/>
      <w:r>
        <w:t xml:space="preserve"> </w:t>
      </w:r>
      <w:proofErr w:type="spellStart"/>
      <w:r>
        <w:t>mann</w:t>
      </w:r>
      <w:proofErr w:type="spellEnd"/>
      <w:r>
        <w:t xml:space="preserve">, das man vor allen dingen zuerst thue </w:t>
      </w:r>
      <w:proofErr w:type="spellStart"/>
      <w:r>
        <w:t>bit</w:t>
      </w:r>
      <w:proofErr w:type="spellEnd"/>
      <w:r>
        <w:t xml:space="preserve">, </w:t>
      </w:r>
      <w:proofErr w:type="spellStart"/>
      <w:r>
        <w:t>gebett</w:t>
      </w:r>
      <w:proofErr w:type="spellEnd"/>
      <w:r>
        <w:t xml:space="preserve">, </w:t>
      </w:r>
      <w:proofErr w:type="spellStart"/>
      <w:r>
        <w:t>fürbet</w:t>
      </w:r>
      <w:proofErr w:type="spellEnd"/>
      <w:r>
        <w:t xml:space="preserve"> </w:t>
      </w:r>
      <w:proofErr w:type="spellStart"/>
      <w:r>
        <w:t>vnnd</w:t>
      </w:r>
      <w:proofErr w:type="spellEnd"/>
      <w:r>
        <w:t xml:space="preserve"> </w:t>
      </w:r>
      <w:proofErr w:type="spellStart"/>
      <w:r>
        <w:t>dancksagung</w:t>
      </w:r>
      <w:proofErr w:type="spellEnd"/>
      <w:r>
        <w:t xml:space="preserve"> für die </w:t>
      </w:r>
      <w:proofErr w:type="spellStart"/>
      <w:r>
        <w:t>künig</w:t>
      </w:r>
      <w:proofErr w:type="spellEnd"/>
      <w:r>
        <w:t xml:space="preserve"> </w:t>
      </w:r>
      <w:proofErr w:type="spellStart"/>
      <w:r>
        <w:t>vnd</w:t>
      </w:r>
      <w:proofErr w:type="spellEnd"/>
      <w:r>
        <w:t xml:space="preserve"> für all </w:t>
      </w:r>
      <w:proofErr w:type="spellStart"/>
      <w:r>
        <w:t>öberckeit</w:t>
      </w:r>
      <w:proofErr w:type="spellEnd"/>
      <w:r>
        <w:t xml:space="preserve"> (welche zur selbigen zeit </w:t>
      </w:r>
      <w:proofErr w:type="spellStart"/>
      <w:r>
        <w:t>heyden</w:t>
      </w:r>
      <w:proofErr w:type="spellEnd"/>
      <w:r>
        <w:t xml:space="preserve"> waren), </w:t>
      </w:r>
      <w:proofErr w:type="spellStart"/>
      <w:r>
        <w:t>vuff</w:t>
      </w:r>
      <w:proofErr w:type="spellEnd"/>
      <w:r>
        <w:t xml:space="preserve"> das wir ein </w:t>
      </w:r>
      <w:proofErr w:type="spellStart"/>
      <w:r>
        <w:t>gerüglich</w:t>
      </w:r>
      <w:proofErr w:type="spellEnd"/>
      <w:r>
        <w:t xml:space="preserve">, friedlich </w:t>
      </w:r>
      <w:proofErr w:type="spellStart"/>
      <w:r>
        <w:t>vnd</w:t>
      </w:r>
      <w:proofErr w:type="spellEnd"/>
      <w:r>
        <w:t xml:space="preserve"> stilles leben </w:t>
      </w:r>
      <w:proofErr w:type="spellStart"/>
      <w:r>
        <w:t>füren</w:t>
      </w:r>
      <w:proofErr w:type="spellEnd"/>
      <w:r>
        <w:t xml:space="preserve"> mögen. Wie </w:t>
      </w:r>
      <w:proofErr w:type="spellStart"/>
      <w:r>
        <w:t>wolt</w:t>
      </w:r>
      <w:proofErr w:type="spellEnd"/>
      <w:r>
        <w:t xml:space="preserve"> </w:t>
      </w:r>
      <w:proofErr w:type="spellStart"/>
      <w:r>
        <w:t>jr</w:t>
      </w:r>
      <w:proofErr w:type="spellEnd"/>
      <w:r>
        <w:t xml:space="preserve"> </w:t>
      </w:r>
      <w:proofErr w:type="spellStart"/>
      <w:r>
        <w:t>gott</w:t>
      </w:r>
      <w:proofErr w:type="spellEnd"/>
      <w:r>
        <w:t xml:space="preserve"> </w:t>
      </w:r>
      <w:proofErr w:type="spellStart"/>
      <w:r>
        <w:t>antwortten</w:t>
      </w:r>
      <w:proofErr w:type="spellEnd"/>
      <w:r>
        <w:t xml:space="preserve"> </w:t>
      </w:r>
      <w:proofErr w:type="spellStart"/>
      <w:r>
        <w:t>vnd</w:t>
      </w:r>
      <w:proofErr w:type="spellEnd"/>
      <w:r>
        <w:t xml:space="preserve"> </w:t>
      </w:r>
      <w:proofErr w:type="spellStart"/>
      <w:r>
        <w:t>rechnung</w:t>
      </w:r>
      <w:proofErr w:type="spellEnd"/>
      <w:r>
        <w:t xml:space="preserve"> geben, der in der </w:t>
      </w:r>
      <w:proofErr w:type="spellStart"/>
      <w:r>
        <w:t>öberckeit</w:t>
      </w:r>
      <w:proofErr w:type="spellEnd"/>
      <w:r>
        <w:t xml:space="preserve"> </w:t>
      </w:r>
      <w:proofErr w:type="spellStart"/>
      <w:r>
        <w:t>geforcht</w:t>
      </w:r>
      <w:proofErr w:type="spellEnd"/>
      <w:r>
        <w:t xml:space="preserve"> </w:t>
      </w:r>
      <w:proofErr w:type="spellStart"/>
      <w:r>
        <w:t>seynn</w:t>
      </w:r>
      <w:proofErr w:type="spellEnd"/>
      <w:r>
        <w:t xml:space="preserve"> will? Exod. 22 spricht der </w:t>
      </w:r>
      <w:proofErr w:type="spellStart"/>
      <w:r>
        <w:t>herre</w:t>
      </w:r>
      <w:proofErr w:type="spellEnd"/>
      <w:r>
        <w:t xml:space="preserve">: Du </w:t>
      </w:r>
      <w:proofErr w:type="spellStart"/>
      <w:r>
        <w:t>solt</w:t>
      </w:r>
      <w:proofErr w:type="spellEnd"/>
      <w:r>
        <w:t xml:space="preserve"> den Fürsten deines </w:t>
      </w:r>
      <w:proofErr w:type="spellStart"/>
      <w:r>
        <w:t>volcks</w:t>
      </w:r>
      <w:proofErr w:type="spellEnd"/>
      <w:r>
        <w:t xml:space="preserve"> </w:t>
      </w:r>
      <w:proofErr w:type="spellStart"/>
      <w:r>
        <w:t>nit</w:t>
      </w:r>
      <w:proofErr w:type="spellEnd"/>
      <w:r>
        <w:t xml:space="preserve"> </w:t>
      </w:r>
      <w:proofErr w:type="spellStart"/>
      <w:r>
        <w:t>schmehen</w:t>
      </w:r>
      <w:proofErr w:type="spellEnd"/>
      <w:r>
        <w:t xml:space="preserve">, </w:t>
      </w:r>
      <w:proofErr w:type="spellStart"/>
      <w:r>
        <w:t>nitt</w:t>
      </w:r>
      <w:proofErr w:type="spellEnd"/>
      <w:r>
        <w:t xml:space="preserve"> </w:t>
      </w:r>
      <w:proofErr w:type="spellStart"/>
      <w:r>
        <w:t>vbel</w:t>
      </w:r>
      <w:proofErr w:type="spellEnd"/>
      <w:r>
        <w:t xml:space="preserve"> reden, das ist mit </w:t>
      </w:r>
      <w:proofErr w:type="spellStart"/>
      <w:r>
        <w:t>eynfeltigem</w:t>
      </w:r>
      <w:proofErr w:type="spellEnd"/>
      <w:r>
        <w:t xml:space="preserve"> </w:t>
      </w:r>
      <w:proofErr w:type="spellStart"/>
      <w:r>
        <w:t>gemüt</w:t>
      </w:r>
      <w:proofErr w:type="spellEnd"/>
      <w:r>
        <w:t xml:space="preserve"> gehorsam </w:t>
      </w:r>
      <w:proofErr w:type="spellStart"/>
      <w:r>
        <w:t>vnnd</w:t>
      </w:r>
      <w:proofErr w:type="spellEnd"/>
      <w:r>
        <w:t xml:space="preserve"> </w:t>
      </w:r>
      <w:proofErr w:type="spellStart"/>
      <w:r>
        <w:t>vndterthenig</w:t>
      </w:r>
      <w:proofErr w:type="spellEnd"/>
      <w:r>
        <w:t xml:space="preserve"> seyn. Do </w:t>
      </w:r>
      <w:proofErr w:type="spellStart"/>
      <w:r>
        <w:t>vnnser</w:t>
      </w:r>
      <w:proofErr w:type="spellEnd"/>
      <w:r>
        <w:t xml:space="preserve"> </w:t>
      </w:r>
      <w:proofErr w:type="spellStart"/>
      <w:r>
        <w:t>herre</w:t>
      </w:r>
      <w:proofErr w:type="spellEnd"/>
      <w:r>
        <w:t xml:space="preserve"> Christus auch den zoll oder </w:t>
      </w:r>
      <w:proofErr w:type="spellStart"/>
      <w:r>
        <w:t>zinßpfenning</w:t>
      </w:r>
      <w:proofErr w:type="spellEnd"/>
      <w:r>
        <w:t xml:space="preserve"> einer </w:t>
      </w:r>
      <w:proofErr w:type="spellStart"/>
      <w:r>
        <w:t>Heydenischen</w:t>
      </w:r>
      <w:proofErr w:type="spellEnd"/>
      <w:r>
        <w:t xml:space="preserve"> </w:t>
      </w:r>
      <w:proofErr w:type="spellStart"/>
      <w:r>
        <w:t>öberckeyten</w:t>
      </w:r>
      <w:proofErr w:type="spellEnd"/>
      <w:r>
        <w:t xml:space="preserve"> </w:t>
      </w:r>
      <w:proofErr w:type="spellStart"/>
      <w:r>
        <w:t>bezalen</w:t>
      </w:r>
      <w:proofErr w:type="spellEnd"/>
      <w:r>
        <w:t xml:space="preserve"> lassen, der do frey was, aber </w:t>
      </w:r>
      <w:proofErr w:type="spellStart"/>
      <w:r>
        <w:t>ergernyß</w:t>
      </w:r>
      <w:proofErr w:type="spellEnd"/>
      <w:r>
        <w:t xml:space="preserve">, </w:t>
      </w:r>
      <w:proofErr w:type="spellStart"/>
      <w:r>
        <w:t>nachred</w:t>
      </w:r>
      <w:proofErr w:type="spellEnd"/>
      <w:r>
        <w:t xml:space="preserve">, </w:t>
      </w:r>
      <w:proofErr w:type="spellStart"/>
      <w:r>
        <w:t>vfflaüff</w:t>
      </w:r>
      <w:proofErr w:type="spellEnd"/>
      <w:r>
        <w:t xml:space="preserve"> </w:t>
      </w:r>
      <w:proofErr w:type="spellStart"/>
      <w:r>
        <w:t>zuuerhüten</w:t>
      </w:r>
      <w:proofErr w:type="spellEnd"/>
      <w:r>
        <w:t xml:space="preserve">. So nun einer </w:t>
      </w:r>
      <w:proofErr w:type="spellStart"/>
      <w:r>
        <w:t>heydenischen</w:t>
      </w:r>
      <w:proofErr w:type="spellEnd"/>
      <w:r>
        <w:t xml:space="preserve"> </w:t>
      </w:r>
      <w:proofErr w:type="spellStart"/>
      <w:r>
        <w:t>öberckeyt</w:t>
      </w:r>
      <w:proofErr w:type="spellEnd"/>
      <w:r>
        <w:t xml:space="preserve"> gehorsam </w:t>
      </w:r>
      <w:proofErr w:type="spellStart"/>
      <w:r>
        <w:t>geleyst</w:t>
      </w:r>
      <w:proofErr w:type="spellEnd"/>
      <w:r>
        <w:t xml:space="preserve"> </w:t>
      </w:r>
      <w:proofErr w:type="spellStart"/>
      <w:r>
        <w:t>sol</w:t>
      </w:r>
      <w:proofErr w:type="spellEnd"/>
      <w:r>
        <w:t xml:space="preserve"> werden, wie </w:t>
      </w:r>
      <w:proofErr w:type="spellStart"/>
      <w:r>
        <w:t>vil</w:t>
      </w:r>
      <w:proofErr w:type="spellEnd"/>
      <w:r>
        <w:t xml:space="preserve"> </w:t>
      </w:r>
      <w:proofErr w:type="spellStart"/>
      <w:r>
        <w:t>mer</w:t>
      </w:r>
      <w:proofErr w:type="spellEnd"/>
      <w:r>
        <w:t xml:space="preserve"> einer Christlichen </w:t>
      </w:r>
      <w:proofErr w:type="spellStart"/>
      <w:r>
        <w:t>öberckeyt</w:t>
      </w:r>
      <w:proofErr w:type="spellEnd"/>
      <w:r>
        <w:t xml:space="preserve">! </w:t>
      </w:r>
      <w:proofErr w:type="spellStart"/>
      <w:r>
        <w:t>Vnnd</w:t>
      </w:r>
      <w:proofErr w:type="spellEnd"/>
      <w:r>
        <w:t xml:space="preserve"> ob </w:t>
      </w:r>
      <w:proofErr w:type="spellStart"/>
      <w:r>
        <w:t>vns</w:t>
      </w:r>
      <w:proofErr w:type="spellEnd"/>
      <w:r>
        <w:t xml:space="preserve"> die </w:t>
      </w:r>
      <w:proofErr w:type="spellStart"/>
      <w:r>
        <w:t>öberckeit</w:t>
      </w:r>
      <w:proofErr w:type="spellEnd"/>
      <w:r>
        <w:t xml:space="preserve"> wider </w:t>
      </w:r>
      <w:proofErr w:type="spellStart"/>
      <w:r>
        <w:t>gott</w:t>
      </w:r>
      <w:proofErr w:type="spellEnd"/>
      <w:r>
        <w:t xml:space="preserve"> </w:t>
      </w:r>
      <w:proofErr w:type="spellStart"/>
      <w:r>
        <w:t>gebeüt</w:t>
      </w:r>
      <w:proofErr w:type="spellEnd"/>
      <w:r>
        <w:t xml:space="preserve"> zu thun, Noch </w:t>
      </w:r>
      <w:proofErr w:type="spellStart"/>
      <w:r>
        <w:t>zympt</w:t>
      </w:r>
      <w:proofErr w:type="spellEnd"/>
      <w:r>
        <w:t xml:space="preserve"> </w:t>
      </w:r>
      <w:proofErr w:type="spellStart"/>
      <w:r>
        <w:t>vns</w:t>
      </w:r>
      <w:proofErr w:type="spellEnd"/>
      <w:r>
        <w:t xml:space="preserve"> nicht, mit fechten, </w:t>
      </w:r>
      <w:proofErr w:type="spellStart"/>
      <w:r>
        <w:t>schwert</w:t>
      </w:r>
      <w:proofErr w:type="spellEnd"/>
      <w:r>
        <w:t xml:space="preserve"> zücken, </w:t>
      </w:r>
      <w:proofErr w:type="spellStart"/>
      <w:r>
        <w:t>empörung</w:t>
      </w:r>
      <w:proofErr w:type="spellEnd"/>
      <w:r>
        <w:t xml:space="preserve">, </w:t>
      </w:r>
      <w:proofErr w:type="spellStart"/>
      <w:r>
        <w:t>auffrür</w:t>
      </w:r>
      <w:proofErr w:type="spellEnd"/>
      <w:r>
        <w:t xml:space="preserve"> machen </w:t>
      </w:r>
      <w:proofErr w:type="spellStart"/>
      <w:r>
        <w:t>vnd</w:t>
      </w:r>
      <w:proofErr w:type="spellEnd"/>
      <w:r>
        <w:t xml:space="preserve"> widerstreben, sonder </w:t>
      </w:r>
      <w:proofErr w:type="spellStart"/>
      <w:r>
        <w:t>mitleyden</w:t>
      </w:r>
      <w:proofErr w:type="spellEnd"/>
      <w:r>
        <w:t xml:space="preserve"> oder </w:t>
      </w:r>
      <w:proofErr w:type="spellStart"/>
      <w:r>
        <w:t>auß</w:t>
      </w:r>
      <w:proofErr w:type="spellEnd"/>
      <w:r>
        <w:t xml:space="preserve"> dem </w:t>
      </w:r>
      <w:proofErr w:type="spellStart"/>
      <w:r>
        <w:t>landt</w:t>
      </w:r>
      <w:proofErr w:type="spellEnd"/>
      <w:r>
        <w:t xml:space="preserve"> ziehen, sonder eh </w:t>
      </w:r>
      <w:proofErr w:type="spellStart"/>
      <w:r>
        <w:t>leyden</w:t>
      </w:r>
      <w:proofErr w:type="spellEnd"/>
      <w:r>
        <w:t xml:space="preserve">, das </w:t>
      </w:r>
      <w:proofErr w:type="spellStart"/>
      <w:r>
        <w:t>mann</w:t>
      </w:r>
      <w:proofErr w:type="spellEnd"/>
      <w:r>
        <w:t xml:space="preserve"> </w:t>
      </w:r>
      <w:proofErr w:type="spellStart"/>
      <w:r>
        <w:t>leyb</w:t>
      </w:r>
      <w:proofErr w:type="spellEnd"/>
      <w:r>
        <w:t xml:space="preserve"> </w:t>
      </w:r>
      <w:proofErr w:type="spellStart"/>
      <w:r>
        <w:t>vnd</w:t>
      </w:r>
      <w:proofErr w:type="spellEnd"/>
      <w:r>
        <w:t xml:space="preserve"> gut, </w:t>
      </w:r>
      <w:proofErr w:type="spellStart"/>
      <w:r>
        <w:t>weyb</w:t>
      </w:r>
      <w:proofErr w:type="spellEnd"/>
      <w:r>
        <w:t xml:space="preserve"> </w:t>
      </w:r>
      <w:proofErr w:type="spellStart"/>
      <w:r>
        <w:t>vnd</w:t>
      </w:r>
      <w:proofErr w:type="spellEnd"/>
      <w:r>
        <w:t xml:space="preserve"> </w:t>
      </w:r>
      <w:proofErr w:type="spellStart"/>
      <w:r>
        <w:t>kindt</w:t>
      </w:r>
      <w:proofErr w:type="spellEnd"/>
      <w:r>
        <w:t xml:space="preserve"> </w:t>
      </w:r>
      <w:proofErr w:type="spellStart"/>
      <w:r>
        <w:t>nem</w:t>
      </w:r>
      <w:proofErr w:type="spellEnd"/>
      <w:r>
        <w:t xml:space="preserve">, eh man </w:t>
      </w:r>
      <w:proofErr w:type="spellStart"/>
      <w:r>
        <w:t>vnrecht</w:t>
      </w:r>
      <w:proofErr w:type="spellEnd"/>
      <w:r>
        <w:t xml:space="preserve"> </w:t>
      </w:r>
      <w:proofErr w:type="spellStart"/>
      <w:r>
        <w:t>wolt</w:t>
      </w:r>
      <w:proofErr w:type="spellEnd"/>
      <w:r>
        <w:t xml:space="preserve"> thun. </w:t>
      </w:r>
      <w:proofErr w:type="spellStart"/>
      <w:r>
        <w:t>Volgt</w:t>
      </w:r>
      <w:proofErr w:type="spellEnd"/>
      <w:r>
        <w:t xml:space="preserve"> nun darauß, das </w:t>
      </w:r>
      <w:proofErr w:type="spellStart"/>
      <w:r>
        <w:t>keynem</w:t>
      </w:r>
      <w:proofErr w:type="spellEnd"/>
      <w:r>
        <w:t xml:space="preserve"> </w:t>
      </w:r>
      <w:proofErr w:type="spellStart"/>
      <w:r>
        <w:t>gläübigen</w:t>
      </w:r>
      <w:proofErr w:type="spellEnd"/>
      <w:r>
        <w:t xml:space="preserve"> </w:t>
      </w:r>
      <w:proofErr w:type="spellStart"/>
      <w:r>
        <w:t>menschen</w:t>
      </w:r>
      <w:proofErr w:type="spellEnd"/>
      <w:r>
        <w:t xml:space="preserve"> </w:t>
      </w:r>
      <w:proofErr w:type="spellStart"/>
      <w:r>
        <w:t>zympt</w:t>
      </w:r>
      <w:proofErr w:type="spellEnd"/>
      <w:r>
        <w:t xml:space="preserve"> oder </w:t>
      </w:r>
      <w:proofErr w:type="spellStart"/>
      <w:r>
        <w:t>gebürt</w:t>
      </w:r>
      <w:proofErr w:type="spellEnd"/>
      <w:r>
        <w:t xml:space="preserve"> </w:t>
      </w:r>
      <w:proofErr w:type="spellStart"/>
      <w:r>
        <w:t>shwert</w:t>
      </w:r>
      <w:proofErr w:type="spellEnd"/>
      <w:r>
        <w:t xml:space="preserve"> zücken, </w:t>
      </w:r>
      <w:proofErr w:type="spellStart"/>
      <w:r>
        <w:t>empörung</w:t>
      </w:r>
      <w:proofErr w:type="spellEnd"/>
      <w:r>
        <w:t xml:space="preserve">, </w:t>
      </w:r>
      <w:proofErr w:type="spellStart"/>
      <w:r>
        <w:t>rott</w:t>
      </w:r>
      <w:proofErr w:type="spellEnd"/>
      <w:r>
        <w:t xml:space="preserve">, </w:t>
      </w:r>
      <w:proofErr w:type="spellStart"/>
      <w:r>
        <w:t>vfflauff</w:t>
      </w:r>
      <w:proofErr w:type="spellEnd"/>
      <w:r>
        <w:t xml:space="preserve"> machen, ob schon die </w:t>
      </w:r>
      <w:proofErr w:type="spellStart"/>
      <w:r>
        <w:t>öberckeit</w:t>
      </w:r>
      <w:proofErr w:type="spellEnd"/>
      <w:r>
        <w:t xml:space="preserve"> </w:t>
      </w:r>
      <w:proofErr w:type="spellStart"/>
      <w:r>
        <w:t>vnbillich</w:t>
      </w:r>
      <w:proofErr w:type="spellEnd"/>
      <w:r>
        <w:t xml:space="preserve"> </w:t>
      </w:r>
      <w:proofErr w:type="spellStart"/>
      <w:r>
        <w:t>schatzung</w:t>
      </w:r>
      <w:proofErr w:type="spellEnd"/>
      <w:r>
        <w:t xml:space="preserve"> oder andere </w:t>
      </w:r>
      <w:proofErr w:type="spellStart"/>
      <w:r>
        <w:t>beschwerd</w:t>
      </w:r>
      <w:proofErr w:type="spellEnd"/>
      <w:r>
        <w:t xml:space="preserve"> der </w:t>
      </w:r>
      <w:proofErr w:type="spellStart"/>
      <w:r>
        <w:t>leyblichen</w:t>
      </w:r>
      <w:proofErr w:type="spellEnd"/>
      <w:r>
        <w:t xml:space="preserve"> </w:t>
      </w:r>
      <w:proofErr w:type="spellStart"/>
      <w:r>
        <w:t>güttern</w:t>
      </w:r>
      <w:proofErr w:type="spellEnd"/>
      <w:r>
        <w:t xml:space="preserve"> </w:t>
      </w:r>
      <w:proofErr w:type="spellStart"/>
      <w:r>
        <w:t>vfflegt</w:t>
      </w:r>
      <w:proofErr w:type="spellEnd"/>
      <w:r>
        <w:t xml:space="preserve">, - wie </w:t>
      </w:r>
      <w:proofErr w:type="spellStart"/>
      <w:r>
        <w:t>wol</w:t>
      </w:r>
      <w:proofErr w:type="spellEnd"/>
      <w:r>
        <w:t xml:space="preserve"> die </w:t>
      </w:r>
      <w:proofErr w:type="spellStart"/>
      <w:r>
        <w:t>öberckeit</w:t>
      </w:r>
      <w:proofErr w:type="spellEnd"/>
      <w:r>
        <w:t xml:space="preserve"> hoch </w:t>
      </w:r>
      <w:proofErr w:type="spellStart"/>
      <w:r>
        <w:t>vnrecht</w:t>
      </w:r>
      <w:proofErr w:type="spellEnd"/>
      <w:r>
        <w:t xml:space="preserve"> thut, wann sie solch </w:t>
      </w:r>
      <w:proofErr w:type="spellStart"/>
      <w:r>
        <w:t>vnbillich</w:t>
      </w:r>
      <w:proofErr w:type="spellEnd"/>
      <w:r>
        <w:t xml:space="preserve"> </w:t>
      </w:r>
      <w:proofErr w:type="spellStart"/>
      <w:r>
        <w:t>schatzung</w:t>
      </w:r>
      <w:proofErr w:type="spellEnd"/>
      <w:r>
        <w:t xml:space="preserve"> </w:t>
      </w:r>
      <w:proofErr w:type="spellStart"/>
      <w:r>
        <w:t>vffwürfft</w:t>
      </w:r>
      <w:proofErr w:type="spellEnd"/>
      <w:r>
        <w:t xml:space="preserve">, sie müssen ein groß </w:t>
      </w:r>
      <w:proofErr w:type="spellStart"/>
      <w:r>
        <w:t>pfandt</w:t>
      </w:r>
      <w:proofErr w:type="spellEnd"/>
      <w:r>
        <w:t xml:space="preserve"> darfür versetzen</w:t>
      </w:r>
      <w:r>
        <w:rPr>
          <w:rStyle w:val="Endnotenzeichen"/>
        </w:rPr>
        <w:endnoteReference w:id="5"/>
      </w:r>
      <w:r>
        <w:t xml:space="preserve">, Der </w:t>
      </w:r>
      <w:proofErr w:type="spellStart"/>
      <w:r>
        <w:t>herr</w:t>
      </w:r>
      <w:proofErr w:type="spellEnd"/>
      <w:r>
        <w:t xml:space="preserve"> </w:t>
      </w:r>
      <w:proofErr w:type="spellStart"/>
      <w:r>
        <w:t>wirdt</w:t>
      </w:r>
      <w:proofErr w:type="spellEnd"/>
      <w:r>
        <w:t xml:space="preserve"> sie strenger schlagen mit seiner </w:t>
      </w:r>
      <w:proofErr w:type="spellStart"/>
      <w:r>
        <w:t>geyssel</w:t>
      </w:r>
      <w:proofErr w:type="spellEnd"/>
      <w:r>
        <w:t xml:space="preserve">, wo sie </w:t>
      </w:r>
      <w:proofErr w:type="spellStart"/>
      <w:r>
        <w:t>dergleychen</w:t>
      </w:r>
      <w:proofErr w:type="spellEnd"/>
      <w:r>
        <w:t xml:space="preserve"> wider sein </w:t>
      </w:r>
      <w:proofErr w:type="spellStart"/>
      <w:r>
        <w:t>heylig</w:t>
      </w:r>
      <w:proofErr w:type="spellEnd"/>
      <w:r>
        <w:t xml:space="preserve"> </w:t>
      </w:r>
      <w:proofErr w:type="spellStart"/>
      <w:r>
        <w:t>wort</w:t>
      </w:r>
      <w:proofErr w:type="spellEnd"/>
      <w:r>
        <w:t xml:space="preserve"> </w:t>
      </w:r>
      <w:proofErr w:type="spellStart"/>
      <w:r>
        <w:t>faren</w:t>
      </w:r>
      <w:proofErr w:type="spellEnd"/>
      <w:r>
        <w:t xml:space="preserve"> werden, </w:t>
      </w:r>
      <w:proofErr w:type="spellStart"/>
      <w:r>
        <w:t>lassent</w:t>
      </w:r>
      <w:proofErr w:type="spellEnd"/>
      <w:r>
        <w:t xml:space="preserve"> </w:t>
      </w:r>
      <w:proofErr w:type="spellStart"/>
      <w:r>
        <w:t>jm</w:t>
      </w:r>
      <w:proofErr w:type="spellEnd"/>
      <w:r>
        <w:t xml:space="preserve"> die </w:t>
      </w:r>
      <w:proofErr w:type="spellStart"/>
      <w:r>
        <w:t>rach</w:t>
      </w:r>
      <w:proofErr w:type="spellEnd"/>
      <w:r>
        <w:t xml:space="preserve">! </w:t>
      </w:r>
    </w:p>
    <w:p w14:paraId="0E818C90" w14:textId="77777777" w:rsidR="0014063A" w:rsidRDefault="0014063A" w:rsidP="0014063A">
      <w:pPr>
        <w:pStyle w:val="StandardWeb"/>
      </w:pPr>
      <w:r>
        <w:t xml:space="preserve">Thut doch der </w:t>
      </w:r>
      <w:proofErr w:type="spellStart"/>
      <w:r>
        <w:t>vnderthan</w:t>
      </w:r>
      <w:proofErr w:type="spellEnd"/>
      <w:r>
        <w:t xml:space="preserve"> recht </w:t>
      </w:r>
      <w:proofErr w:type="spellStart"/>
      <w:r>
        <w:t>vnd</w:t>
      </w:r>
      <w:proofErr w:type="spellEnd"/>
      <w:r>
        <w:t xml:space="preserve"> nicht wider </w:t>
      </w:r>
      <w:proofErr w:type="spellStart"/>
      <w:r>
        <w:t>gott</w:t>
      </w:r>
      <w:proofErr w:type="spellEnd"/>
      <w:r>
        <w:t xml:space="preserve">, wann er in diesem der </w:t>
      </w:r>
      <w:proofErr w:type="spellStart"/>
      <w:r>
        <w:t>oberckeit</w:t>
      </w:r>
      <w:proofErr w:type="spellEnd"/>
      <w:r>
        <w:t xml:space="preserve"> </w:t>
      </w:r>
      <w:proofErr w:type="spellStart"/>
      <w:r>
        <w:t>wilfert</w:t>
      </w:r>
      <w:proofErr w:type="spellEnd"/>
      <w:r>
        <w:t xml:space="preserve">, gehorsam </w:t>
      </w:r>
      <w:proofErr w:type="spellStart"/>
      <w:r>
        <w:t>vnd</w:t>
      </w:r>
      <w:proofErr w:type="spellEnd"/>
      <w:r>
        <w:t xml:space="preserve"> die </w:t>
      </w:r>
      <w:proofErr w:type="spellStart"/>
      <w:r>
        <w:t>vffgelegte</w:t>
      </w:r>
      <w:proofErr w:type="spellEnd"/>
      <w:r>
        <w:t xml:space="preserve"> bürde </w:t>
      </w:r>
      <w:proofErr w:type="spellStart"/>
      <w:r>
        <w:t>tregt</w:t>
      </w:r>
      <w:proofErr w:type="spellEnd"/>
      <w:r>
        <w:t xml:space="preserve">. Ja es ist ein </w:t>
      </w:r>
      <w:proofErr w:type="spellStart"/>
      <w:r>
        <w:t>geheyß</w:t>
      </w:r>
      <w:proofErr w:type="spellEnd"/>
      <w:r>
        <w:t xml:space="preserve"> </w:t>
      </w:r>
      <w:proofErr w:type="spellStart"/>
      <w:r>
        <w:t>gottes</w:t>
      </w:r>
      <w:proofErr w:type="spellEnd"/>
      <w:r>
        <w:t xml:space="preserve">, das </w:t>
      </w:r>
      <w:proofErr w:type="spellStart"/>
      <w:r>
        <w:t>mann</w:t>
      </w:r>
      <w:proofErr w:type="spellEnd"/>
      <w:r>
        <w:t xml:space="preserve"> in diesem fall gehorsam </w:t>
      </w:r>
      <w:proofErr w:type="spellStart"/>
      <w:r>
        <w:t>leysten</w:t>
      </w:r>
      <w:proofErr w:type="spellEnd"/>
      <w:r>
        <w:t xml:space="preserve"> soll </w:t>
      </w:r>
      <w:proofErr w:type="spellStart"/>
      <w:r>
        <w:t>vnnd</w:t>
      </w:r>
      <w:proofErr w:type="spellEnd"/>
      <w:r>
        <w:t xml:space="preserve"> in </w:t>
      </w:r>
      <w:proofErr w:type="spellStart"/>
      <w:r>
        <w:t>keynen</w:t>
      </w:r>
      <w:proofErr w:type="spellEnd"/>
      <w:r>
        <w:t xml:space="preserve"> weg widerstreben oder </w:t>
      </w:r>
      <w:proofErr w:type="spellStart"/>
      <w:r>
        <w:t>vffrürig</w:t>
      </w:r>
      <w:proofErr w:type="spellEnd"/>
      <w:r>
        <w:t xml:space="preserve"> sein, so </w:t>
      </w:r>
      <w:proofErr w:type="spellStart"/>
      <w:r>
        <w:t>bleybt</w:t>
      </w:r>
      <w:proofErr w:type="spellEnd"/>
      <w:r>
        <w:t xml:space="preserve"> sein </w:t>
      </w:r>
      <w:proofErr w:type="spellStart"/>
      <w:r>
        <w:t>wort</w:t>
      </w:r>
      <w:proofErr w:type="spellEnd"/>
      <w:r>
        <w:t xml:space="preserve"> in </w:t>
      </w:r>
      <w:proofErr w:type="spellStart"/>
      <w:r>
        <w:t>ewigkeit</w:t>
      </w:r>
      <w:proofErr w:type="spellEnd"/>
      <w:r>
        <w:t xml:space="preserve">: Matth. am 5.: Du </w:t>
      </w:r>
      <w:proofErr w:type="spellStart"/>
      <w:r>
        <w:t>solt</w:t>
      </w:r>
      <w:proofErr w:type="spellEnd"/>
      <w:r>
        <w:t xml:space="preserve"> dem </w:t>
      </w:r>
      <w:proofErr w:type="spellStart"/>
      <w:r>
        <w:t>vbel</w:t>
      </w:r>
      <w:proofErr w:type="spellEnd"/>
      <w:r>
        <w:t xml:space="preserve"> </w:t>
      </w:r>
      <w:proofErr w:type="spellStart"/>
      <w:r>
        <w:t>nit</w:t>
      </w:r>
      <w:proofErr w:type="spellEnd"/>
      <w:r>
        <w:t xml:space="preserve"> widerstreben, sonder, so dir </w:t>
      </w:r>
      <w:proofErr w:type="spellStart"/>
      <w:r>
        <w:t>eyner</w:t>
      </w:r>
      <w:proofErr w:type="spellEnd"/>
      <w:r>
        <w:t xml:space="preserve"> ein </w:t>
      </w:r>
      <w:proofErr w:type="spellStart"/>
      <w:r>
        <w:t>streych</w:t>
      </w:r>
      <w:proofErr w:type="spellEnd"/>
      <w:r>
        <w:t xml:space="preserve"> gibt </w:t>
      </w:r>
      <w:proofErr w:type="spellStart"/>
      <w:r>
        <w:t>auff</w:t>
      </w:r>
      <w:proofErr w:type="spellEnd"/>
      <w:r>
        <w:t xml:space="preserve"> den rechten backen, dem biete den andern auch dar, und so </w:t>
      </w:r>
      <w:proofErr w:type="spellStart"/>
      <w:r>
        <w:t>yemandt</w:t>
      </w:r>
      <w:proofErr w:type="spellEnd"/>
      <w:r>
        <w:t xml:space="preserve"> mit dir rechten will </w:t>
      </w:r>
      <w:proofErr w:type="spellStart"/>
      <w:r>
        <w:t>vnnd</w:t>
      </w:r>
      <w:proofErr w:type="spellEnd"/>
      <w:r>
        <w:t xml:space="preserve"> den rock </w:t>
      </w:r>
      <w:proofErr w:type="spellStart"/>
      <w:r>
        <w:t>nemen</w:t>
      </w:r>
      <w:proofErr w:type="spellEnd"/>
      <w:r>
        <w:t xml:space="preserve">, dem laß auch den </w:t>
      </w:r>
      <w:proofErr w:type="spellStart"/>
      <w:r>
        <w:t>mantel</w:t>
      </w:r>
      <w:proofErr w:type="spellEnd"/>
      <w:r>
        <w:t xml:space="preserve"> rc., wie oben gehört. wie möcht aber die </w:t>
      </w:r>
      <w:proofErr w:type="spellStart"/>
      <w:r>
        <w:t>empörung</w:t>
      </w:r>
      <w:proofErr w:type="spellEnd"/>
      <w:r>
        <w:t xml:space="preserve"> </w:t>
      </w:r>
      <w:proofErr w:type="spellStart"/>
      <w:r>
        <w:t>thewrer</w:t>
      </w:r>
      <w:proofErr w:type="spellEnd"/>
      <w:r>
        <w:t xml:space="preserve"> </w:t>
      </w:r>
      <w:proofErr w:type="spellStart"/>
      <w:r>
        <w:t>vnd</w:t>
      </w:r>
      <w:proofErr w:type="spellEnd"/>
      <w:r>
        <w:t xml:space="preserve"> höher </w:t>
      </w:r>
      <w:proofErr w:type="spellStart"/>
      <w:r>
        <w:t>verbotten</w:t>
      </w:r>
      <w:proofErr w:type="spellEnd"/>
      <w:r>
        <w:t xml:space="preserve"> sein? Mann </w:t>
      </w:r>
      <w:proofErr w:type="spellStart"/>
      <w:r>
        <w:t>handel</w:t>
      </w:r>
      <w:proofErr w:type="spellEnd"/>
      <w:r>
        <w:t xml:space="preserve"> mit dir, wie </w:t>
      </w:r>
      <w:proofErr w:type="spellStart"/>
      <w:r>
        <w:t>vnrecht</w:t>
      </w:r>
      <w:proofErr w:type="spellEnd"/>
      <w:r>
        <w:t xml:space="preserve"> man </w:t>
      </w:r>
      <w:proofErr w:type="spellStart"/>
      <w:r>
        <w:t>woll</w:t>
      </w:r>
      <w:proofErr w:type="spellEnd"/>
      <w:r>
        <w:t xml:space="preserve">, </w:t>
      </w:r>
      <w:proofErr w:type="spellStart"/>
      <w:r>
        <w:t>widerstrebstu</w:t>
      </w:r>
      <w:proofErr w:type="spellEnd"/>
      <w:r>
        <w:t xml:space="preserve">, so </w:t>
      </w:r>
      <w:proofErr w:type="spellStart"/>
      <w:r>
        <w:t>thustu</w:t>
      </w:r>
      <w:proofErr w:type="spellEnd"/>
      <w:r>
        <w:t xml:space="preserve"> eben als </w:t>
      </w:r>
      <w:proofErr w:type="spellStart"/>
      <w:r>
        <w:t>vnrecht</w:t>
      </w:r>
      <w:proofErr w:type="spellEnd"/>
      <w:r>
        <w:t xml:space="preserve">. Dann es ist als </w:t>
      </w:r>
      <w:proofErr w:type="spellStart"/>
      <w:r>
        <w:t>wol</w:t>
      </w:r>
      <w:proofErr w:type="spellEnd"/>
      <w:r>
        <w:t xml:space="preserve"> </w:t>
      </w:r>
      <w:proofErr w:type="spellStart"/>
      <w:r>
        <w:t>verbotten</w:t>
      </w:r>
      <w:proofErr w:type="spellEnd"/>
      <w:r>
        <w:t xml:space="preserve"> dem </w:t>
      </w:r>
      <w:proofErr w:type="spellStart"/>
      <w:r>
        <w:t>vbel</w:t>
      </w:r>
      <w:proofErr w:type="spellEnd"/>
      <w:r>
        <w:t xml:space="preserve"> </w:t>
      </w:r>
      <w:proofErr w:type="spellStart"/>
      <w:r>
        <w:t>widerstrebenn</w:t>
      </w:r>
      <w:proofErr w:type="spellEnd"/>
      <w:r>
        <w:t xml:space="preserve">, als </w:t>
      </w:r>
      <w:proofErr w:type="spellStart"/>
      <w:r>
        <w:t>gebotten</w:t>
      </w:r>
      <w:proofErr w:type="spellEnd"/>
      <w:r>
        <w:t xml:space="preserve"> ist </w:t>
      </w:r>
      <w:proofErr w:type="spellStart"/>
      <w:r>
        <w:t>nyemants</w:t>
      </w:r>
      <w:proofErr w:type="spellEnd"/>
      <w:r>
        <w:t xml:space="preserve"> nichts </w:t>
      </w:r>
      <w:proofErr w:type="spellStart"/>
      <w:r>
        <w:t>vbels</w:t>
      </w:r>
      <w:proofErr w:type="spellEnd"/>
      <w:r>
        <w:t xml:space="preserve"> thun. Mir (spricht </w:t>
      </w:r>
      <w:proofErr w:type="spellStart"/>
      <w:r>
        <w:t>Got</w:t>
      </w:r>
      <w:proofErr w:type="spellEnd"/>
      <w:r>
        <w:t xml:space="preserve"> </w:t>
      </w:r>
      <w:proofErr w:type="spellStart"/>
      <w:r>
        <w:t>vnser</w:t>
      </w:r>
      <w:proofErr w:type="spellEnd"/>
      <w:r>
        <w:t xml:space="preserve"> </w:t>
      </w:r>
      <w:proofErr w:type="spellStart"/>
      <w:r>
        <w:t>schöpffer</w:t>
      </w:r>
      <w:proofErr w:type="spellEnd"/>
      <w:r>
        <w:t xml:space="preserve">) laß den </w:t>
      </w:r>
      <w:proofErr w:type="spellStart"/>
      <w:r>
        <w:t>rach</w:t>
      </w:r>
      <w:proofErr w:type="spellEnd"/>
      <w:r>
        <w:t xml:space="preserve">, ich </w:t>
      </w:r>
      <w:proofErr w:type="spellStart"/>
      <w:r>
        <w:t>wils</w:t>
      </w:r>
      <w:proofErr w:type="spellEnd"/>
      <w:r>
        <w:t xml:space="preserve"> vergelten. </w:t>
      </w:r>
      <w:proofErr w:type="spellStart"/>
      <w:r>
        <w:t>wolt</w:t>
      </w:r>
      <w:proofErr w:type="spellEnd"/>
      <w:r>
        <w:t xml:space="preserve"> </w:t>
      </w:r>
      <w:proofErr w:type="spellStart"/>
      <w:r>
        <w:t>jr</w:t>
      </w:r>
      <w:proofErr w:type="spellEnd"/>
      <w:r>
        <w:t xml:space="preserve"> nun </w:t>
      </w:r>
      <w:proofErr w:type="spellStart"/>
      <w:r>
        <w:t>eüch</w:t>
      </w:r>
      <w:proofErr w:type="spellEnd"/>
      <w:r>
        <w:t xml:space="preserve"> </w:t>
      </w:r>
      <w:proofErr w:type="spellStart"/>
      <w:r>
        <w:t>auß</w:t>
      </w:r>
      <w:proofErr w:type="spellEnd"/>
      <w:r>
        <w:t xml:space="preserve"> </w:t>
      </w:r>
      <w:proofErr w:type="spellStart"/>
      <w:r>
        <w:t>eygnem</w:t>
      </w:r>
      <w:proofErr w:type="spellEnd"/>
      <w:r>
        <w:t xml:space="preserve"> </w:t>
      </w:r>
      <w:proofErr w:type="spellStart"/>
      <w:r>
        <w:t>fürnemmen</w:t>
      </w:r>
      <w:proofErr w:type="spellEnd"/>
      <w:r>
        <w:t xml:space="preserve"> rechen, so </w:t>
      </w:r>
      <w:proofErr w:type="spellStart"/>
      <w:r>
        <w:t>fallent</w:t>
      </w:r>
      <w:proofErr w:type="spellEnd"/>
      <w:r>
        <w:t xml:space="preserve"> </w:t>
      </w:r>
      <w:proofErr w:type="spellStart"/>
      <w:r>
        <w:t>jr</w:t>
      </w:r>
      <w:proofErr w:type="spellEnd"/>
      <w:r>
        <w:t xml:space="preserve"> </w:t>
      </w:r>
      <w:proofErr w:type="spellStart"/>
      <w:r>
        <w:t>got</w:t>
      </w:r>
      <w:proofErr w:type="spellEnd"/>
      <w:r>
        <w:t xml:space="preserve"> in sein </w:t>
      </w:r>
      <w:proofErr w:type="spellStart"/>
      <w:r>
        <w:t>gewalt</w:t>
      </w:r>
      <w:proofErr w:type="spellEnd"/>
      <w:r>
        <w:t xml:space="preserve">, </w:t>
      </w:r>
      <w:proofErr w:type="spellStart"/>
      <w:r>
        <w:t>beraüpt</w:t>
      </w:r>
      <w:proofErr w:type="spellEnd"/>
      <w:r>
        <w:t xml:space="preserve"> in seiner Göttlichen </w:t>
      </w:r>
      <w:proofErr w:type="spellStart"/>
      <w:r>
        <w:t>eer</w:t>
      </w:r>
      <w:proofErr w:type="spellEnd"/>
      <w:r>
        <w:t xml:space="preserve">, die er </w:t>
      </w:r>
      <w:proofErr w:type="spellStart"/>
      <w:r>
        <w:t>keynem</w:t>
      </w:r>
      <w:proofErr w:type="spellEnd"/>
      <w:r>
        <w:t xml:space="preserve"> sterblichen </w:t>
      </w:r>
      <w:proofErr w:type="spellStart"/>
      <w:r>
        <w:t>menschen</w:t>
      </w:r>
      <w:proofErr w:type="spellEnd"/>
      <w:r>
        <w:t xml:space="preserve"> gibt dann der </w:t>
      </w:r>
      <w:proofErr w:type="spellStart"/>
      <w:r>
        <w:t>öberckeit</w:t>
      </w:r>
      <w:proofErr w:type="spellEnd"/>
      <w:r>
        <w:t xml:space="preserve">, die an seiner statt sitzt. Wie mögt </w:t>
      </w:r>
      <w:proofErr w:type="spellStart"/>
      <w:r>
        <w:t>jr</w:t>
      </w:r>
      <w:proofErr w:type="spellEnd"/>
      <w:r>
        <w:t xml:space="preserve"> dann, lieben </w:t>
      </w:r>
      <w:proofErr w:type="spellStart"/>
      <w:r>
        <w:t>freündt</w:t>
      </w:r>
      <w:proofErr w:type="spellEnd"/>
      <w:r>
        <w:t xml:space="preserve"> </w:t>
      </w:r>
      <w:proofErr w:type="spellStart"/>
      <w:r>
        <w:t>vnd</w:t>
      </w:r>
      <w:proofErr w:type="spellEnd"/>
      <w:r>
        <w:t xml:space="preserve"> </w:t>
      </w:r>
      <w:proofErr w:type="spellStart"/>
      <w:r>
        <w:t>brüder</w:t>
      </w:r>
      <w:proofErr w:type="spellEnd"/>
      <w:r>
        <w:t xml:space="preserve">, euch </w:t>
      </w:r>
      <w:proofErr w:type="spellStart"/>
      <w:r>
        <w:t>berümen</w:t>
      </w:r>
      <w:proofErr w:type="spellEnd"/>
      <w:r>
        <w:t xml:space="preserve">, </w:t>
      </w:r>
      <w:proofErr w:type="spellStart"/>
      <w:r>
        <w:t>jr</w:t>
      </w:r>
      <w:proofErr w:type="spellEnd"/>
      <w:r>
        <w:t xml:space="preserve"> </w:t>
      </w:r>
      <w:proofErr w:type="spellStart"/>
      <w:r>
        <w:t>seydt</w:t>
      </w:r>
      <w:proofErr w:type="spellEnd"/>
      <w:r>
        <w:t xml:space="preserve"> </w:t>
      </w:r>
      <w:proofErr w:type="spellStart"/>
      <w:r>
        <w:t>handthaber</w:t>
      </w:r>
      <w:proofErr w:type="spellEnd"/>
      <w:r>
        <w:t xml:space="preserve"> göttlicher </w:t>
      </w:r>
      <w:proofErr w:type="spellStart"/>
      <w:r>
        <w:t>gerechtickeit</w:t>
      </w:r>
      <w:proofErr w:type="spellEnd"/>
      <w:r>
        <w:t xml:space="preserve">, so </w:t>
      </w:r>
      <w:proofErr w:type="spellStart"/>
      <w:r>
        <w:t>ewer</w:t>
      </w:r>
      <w:proofErr w:type="spellEnd"/>
      <w:r>
        <w:t xml:space="preserve"> </w:t>
      </w:r>
      <w:proofErr w:type="spellStart"/>
      <w:r>
        <w:t>handlung</w:t>
      </w:r>
      <w:proofErr w:type="spellEnd"/>
      <w:r>
        <w:t xml:space="preserve"> also klare wider </w:t>
      </w:r>
      <w:proofErr w:type="spellStart"/>
      <w:r>
        <w:t>gott</w:t>
      </w:r>
      <w:proofErr w:type="spellEnd"/>
      <w:r>
        <w:t xml:space="preserve"> </w:t>
      </w:r>
      <w:proofErr w:type="spellStart"/>
      <w:r>
        <w:t>vnd</w:t>
      </w:r>
      <w:proofErr w:type="spellEnd"/>
      <w:r>
        <w:t xml:space="preserve"> sein </w:t>
      </w:r>
      <w:proofErr w:type="spellStart"/>
      <w:r>
        <w:t>heylig</w:t>
      </w:r>
      <w:proofErr w:type="spellEnd"/>
      <w:r>
        <w:t xml:space="preserve"> </w:t>
      </w:r>
      <w:proofErr w:type="spellStart"/>
      <w:r>
        <w:t>wort</w:t>
      </w:r>
      <w:proofErr w:type="spellEnd"/>
      <w:r>
        <w:t xml:space="preserve"> ist? </w:t>
      </w:r>
      <w:proofErr w:type="spellStart"/>
      <w:r>
        <w:t>Beschont</w:t>
      </w:r>
      <w:proofErr w:type="spellEnd"/>
      <w:r>
        <w:t xml:space="preserve"> </w:t>
      </w:r>
      <w:proofErr w:type="spellStart"/>
      <w:r>
        <w:t>eüch</w:t>
      </w:r>
      <w:proofErr w:type="spellEnd"/>
      <w:r>
        <w:t xml:space="preserve"> mit dem </w:t>
      </w:r>
      <w:proofErr w:type="spellStart"/>
      <w:r>
        <w:t>Euangelio</w:t>
      </w:r>
      <w:proofErr w:type="spellEnd"/>
      <w:r>
        <w:t xml:space="preserve">, das </w:t>
      </w:r>
      <w:proofErr w:type="spellStart"/>
      <w:r>
        <w:t>wort</w:t>
      </w:r>
      <w:proofErr w:type="spellEnd"/>
      <w:r>
        <w:t xml:space="preserve"> </w:t>
      </w:r>
      <w:proofErr w:type="spellStart"/>
      <w:r>
        <w:t>gottes</w:t>
      </w:r>
      <w:proofErr w:type="spellEnd"/>
      <w:r>
        <w:t xml:space="preserve"> </w:t>
      </w:r>
      <w:proofErr w:type="spellStart"/>
      <w:r>
        <w:t>hanthaben</w:t>
      </w:r>
      <w:proofErr w:type="spellEnd"/>
      <w:r>
        <w:t xml:space="preserve">, als ob </w:t>
      </w:r>
      <w:proofErr w:type="spellStart"/>
      <w:r>
        <w:t>got</w:t>
      </w:r>
      <w:proofErr w:type="spellEnd"/>
      <w:r>
        <w:t xml:space="preserve"> </w:t>
      </w:r>
      <w:proofErr w:type="spellStart"/>
      <w:r>
        <w:t>nit</w:t>
      </w:r>
      <w:proofErr w:type="spellEnd"/>
      <w:r>
        <w:t xml:space="preserve"> </w:t>
      </w:r>
      <w:proofErr w:type="spellStart"/>
      <w:r>
        <w:t>starck</w:t>
      </w:r>
      <w:proofErr w:type="spellEnd"/>
      <w:r>
        <w:t xml:space="preserve"> genug wer </w:t>
      </w:r>
      <w:proofErr w:type="spellStart"/>
      <w:r>
        <w:t>vnd</w:t>
      </w:r>
      <w:proofErr w:type="spellEnd"/>
      <w:r>
        <w:t xml:space="preserve"> </w:t>
      </w:r>
      <w:proofErr w:type="spellStart"/>
      <w:r>
        <w:t>mechtig</w:t>
      </w:r>
      <w:proofErr w:type="spellEnd"/>
      <w:r>
        <w:t xml:space="preserve">, sein </w:t>
      </w:r>
      <w:proofErr w:type="spellStart"/>
      <w:r>
        <w:t>wort</w:t>
      </w:r>
      <w:proofErr w:type="spellEnd"/>
      <w:r>
        <w:t xml:space="preserve"> on </w:t>
      </w:r>
      <w:proofErr w:type="spellStart"/>
      <w:r>
        <w:t>eüch</w:t>
      </w:r>
      <w:proofErr w:type="spellEnd"/>
      <w:r>
        <w:t xml:space="preserve"> zu erhalten, </w:t>
      </w:r>
      <w:proofErr w:type="spellStart"/>
      <w:r>
        <w:t>machent</w:t>
      </w:r>
      <w:proofErr w:type="spellEnd"/>
      <w:r>
        <w:t xml:space="preserve"> ein </w:t>
      </w:r>
      <w:proofErr w:type="spellStart"/>
      <w:r>
        <w:t>schandt</w:t>
      </w:r>
      <w:proofErr w:type="spellEnd"/>
      <w:r>
        <w:t xml:space="preserve"> </w:t>
      </w:r>
      <w:proofErr w:type="spellStart"/>
      <w:r>
        <w:t>deckel</w:t>
      </w:r>
      <w:proofErr w:type="spellEnd"/>
      <w:r>
        <w:t xml:space="preserve"> darauß, Nennet </w:t>
      </w:r>
      <w:proofErr w:type="spellStart"/>
      <w:r>
        <w:t>eüch</w:t>
      </w:r>
      <w:proofErr w:type="spellEnd"/>
      <w:r>
        <w:t xml:space="preserve"> Christlich </w:t>
      </w:r>
      <w:proofErr w:type="spellStart"/>
      <w:r>
        <w:t>brüder</w:t>
      </w:r>
      <w:proofErr w:type="spellEnd"/>
      <w:r>
        <w:t xml:space="preserve">? wie Christlich </w:t>
      </w:r>
      <w:proofErr w:type="spellStart"/>
      <w:r>
        <w:t>jr</w:t>
      </w:r>
      <w:proofErr w:type="spellEnd"/>
      <w:r>
        <w:t xml:space="preserve"> </w:t>
      </w:r>
      <w:proofErr w:type="spellStart"/>
      <w:r>
        <w:t>seydt</w:t>
      </w:r>
      <w:proofErr w:type="spellEnd"/>
      <w:r>
        <w:t xml:space="preserve">, </w:t>
      </w:r>
      <w:proofErr w:type="spellStart"/>
      <w:r>
        <w:t>zeygen</w:t>
      </w:r>
      <w:proofErr w:type="spellEnd"/>
      <w:r>
        <w:t xml:space="preserve"> </w:t>
      </w:r>
      <w:proofErr w:type="spellStart"/>
      <w:r>
        <w:t>eüwere</w:t>
      </w:r>
      <w:proofErr w:type="spellEnd"/>
      <w:r>
        <w:t xml:space="preserve"> </w:t>
      </w:r>
      <w:proofErr w:type="spellStart"/>
      <w:r>
        <w:t>werck</w:t>
      </w:r>
      <w:proofErr w:type="spellEnd"/>
      <w:r>
        <w:t xml:space="preserve"> </w:t>
      </w:r>
      <w:proofErr w:type="spellStart"/>
      <w:r>
        <w:t>vnd</w:t>
      </w:r>
      <w:proofErr w:type="spellEnd"/>
      <w:r>
        <w:t xml:space="preserve"> </w:t>
      </w:r>
      <w:proofErr w:type="spellStart"/>
      <w:r>
        <w:t>frücht</w:t>
      </w:r>
      <w:proofErr w:type="spellEnd"/>
      <w:r>
        <w:t xml:space="preserve"> klärlich an! </w:t>
      </w:r>
    </w:p>
    <w:p w14:paraId="5117FE6D" w14:textId="1A51B549" w:rsidR="0022039F" w:rsidRDefault="0014063A" w:rsidP="0014063A">
      <w:pPr>
        <w:pStyle w:val="StandardWeb"/>
      </w:pPr>
      <w:r>
        <w:t xml:space="preserve">Summa summarum: </w:t>
      </w:r>
      <w:proofErr w:type="spellStart"/>
      <w:r>
        <w:t>vffrur</w:t>
      </w:r>
      <w:proofErr w:type="spellEnd"/>
      <w:r>
        <w:t xml:space="preserve"> machen, </w:t>
      </w:r>
      <w:proofErr w:type="spellStart"/>
      <w:r>
        <w:t>rott</w:t>
      </w:r>
      <w:proofErr w:type="spellEnd"/>
      <w:r>
        <w:t xml:space="preserve">, </w:t>
      </w:r>
      <w:proofErr w:type="spellStart"/>
      <w:r>
        <w:t>empörung</w:t>
      </w:r>
      <w:proofErr w:type="spellEnd"/>
      <w:r>
        <w:t xml:space="preserve">, </w:t>
      </w:r>
      <w:proofErr w:type="spellStart"/>
      <w:r>
        <w:t>feyntschafft</w:t>
      </w:r>
      <w:proofErr w:type="spellEnd"/>
      <w:r>
        <w:t xml:space="preserve"> tragen </w:t>
      </w:r>
      <w:proofErr w:type="spellStart"/>
      <w:r>
        <w:t>vmb</w:t>
      </w:r>
      <w:proofErr w:type="spellEnd"/>
      <w:r>
        <w:t xml:space="preserve"> des </w:t>
      </w:r>
      <w:proofErr w:type="spellStart"/>
      <w:r>
        <w:t>zeyttlichen</w:t>
      </w:r>
      <w:proofErr w:type="spellEnd"/>
      <w:r>
        <w:t xml:space="preserve"> guts willen, sich </w:t>
      </w:r>
      <w:proofErr w:type="spellStart"/>
      <w:r>
        <w:t>gewaltigklich</w:t>
      </w:r>
      <w:proofErr w:type="spellEnd"/>
      <w:r>
        <w:t xml:space="preserve"> streben wider die </w:t>
      </w:r>
      <w:proofErr w:type="spellStart"/>
      <w:r>
        <w:t>öberckeit</w:t>
      </w:r>
      <w:proofErr w:type="spellEnd"/>
      <w:r>
        <w:t xml:space="preserve"> </w:t>
      </w:r>
      <w:proofErr w:type="spellStart"/>
      <w:r>
        <w:t>vmb</w:t>
      </w:r>
      <w:proofErr w:type="spellEnd"/>
      <w:r>
        <w:t xml:space="preserve"> </w:t>
      </w:r>
      <w:proofErr w:type="spellStart"/>
      <w:r>
        <w:t>eygnes</w:t>
      </w:r>
      <w:proofErr w:type="spellEnd"/>
      <w:r>
        <w:t xml:space="preserve"> </w:t>
      </w:r>
      <w:proofErr w:type="spellStart"/>
      <w:r>
        <w:t>nutzes</w:t>
      </w:r>
      <w:proofErr w:type="spellEnd"/>
      <w:r>
        <w:t xml:space="preserve"> willen </w:t>
      </w:r>
      <w:proofErr w:type="spellStart"/>
      <w:r>
        <w:t>vnnd</w:t>
      </w:r>
      <w:proofErr w:type="spellEnd"/>
      <w:r>
        <w:t xml:space="preserve"> sein </w:t>
      </w:r>
      <w:proofErr w:type="spellStart"/>
      <w:r>
        <w:t>eygen</w:t>
      </w:r>
      <w:proofErr w:type="spellEnd"/>
      <w:r>
        <w:t xml:space="preserve"> </w:t>
      </w:r>
      <w:proofErr w:type="spellStart"/>
      <w:r>
        <w:t>richter</w:t>
      </w:r>
      <w:proofErr w:type="spellEnd"/>
      <w:r>
        <w:t xml:space="preserve"> sein ist stracks wider </w:t>
      </w:r>
      <w:proofErr w:type="spellStart"/>
      <w:r>
        <w:t>got</w:t>
      </w:r>
      <w:proofErr w:type="spellEnd"/>
      <w:r>
        <w:t xml:space="preserve"> </w:t>
      </w:r>
      <w:proofErr w:type="spellStart"/>
      <w:r>
        <w:t>vnd</w:t>
      </w:r>
      <w:proofErr w:type="spellEnd"/>
      <w:r>
        <w:t xml:space="preserve"> sein </w:t>
      </w:r>
      <w:proofErr w:type="spellStart"/>
      <w:r>
        <w:t>heylig</w:t>
      </w:r>
      <w:proofErr w:type="spellEnd"/>
      <w:r>
        <w:t xml:space="preserve"> </w:t>
      </w:r>
      <w:proofErr w:type="spellStart"/>
      <w:r>
        <w:t>wort</w:t>
      </w:r>
      <w:proofErr w:type="spellEnd"/>
      <w:r>
        <w:t xml:space="preserve"> </w:t>
      </w:r>
      <w:proofErr w:type="spellStart"/>
      <w:r>
        <w:t>vffs</w:t>
      </w:r>
      <w:proofErr w:type="spellEnd"/>
      <w:r>
        <w:t xml:space="preserve"> höchste, des er </w:t>
      </w:r>
      <w:proofErr w:type="spellStart"/>
      <w:r>
        <w:t>nitt</w:t>
      </w:r>
      <w:proofErr w:type="spellEnd"/>
      <w:r>
        <w:t xml:space="preserve"> dulden </w:t>
      </w:r>
      <w:proofErr w:type="spellStart"/>
      <w:r>
        <w:t>vnd</w:t>
      </w:r>
      <w:proofErr w:type="spellEnd"/>
      <w:r>
        <w:t xml:space="preserve"> </w:t>
      </w:r>
      <w:proofErr w:type="spellStart"/>
      <w:r>
        <w:t>leyden</w:t>
      </w:r>
      <w:proofErr w:type="spellEnd"/>
      <w:r>
        <w:t xml:space="preserve"> </w:t>
      </w:r>
      <w:proofErr w:type="spellStart"/>
      <w:r>
        <w:t>würdt</w:t>
      </w:r>
      <w:proofErr w:type="spellEnd"/>
      <w:r>
        <w:t xml:space="preserve">, sonder </w:t>
      </w:r>
      <w:proofErr w:type="spellStart"/>
      <w:r>
        <w:t>hefftigklich</w:t>
      </w:r>
      <w:proofErr w:type="spellEnd"/>
      <w:r>
        <w:t xml:space="preserve"> straffen. </w:t>
      </w:r>
      <w:proofErr w:type="spellStart"/>
      <w:r>
        <w:t>Ir</w:t>
      </w:r>
      <w:proofErr w:type="spellEnd"/>
      <w:r>
        <w:t xml:space="preserve"> möchtet hie sagen: wir </w:t>
      </w:r>
      <w:proofErr w:type="spellStart"/>
      <w:r>
        <w:t>streytten</w:t>
      </w:r>
      <w:proofErr w:type="spellEnd"/>
      <w:r>
        <w:t xml:space="preserve"> </w:t>
      </w:r>
      <w:proofErr w:type="spellStart"/>
      <w:r>
        <w:t>vmbs</w:t>
      </w:r>
      <w:proofErr w:type="spellEnd"/>
      <w:r>
        <w:t xml:space="preserve"> </w:t>
      </w:r>
      <w:proofErr w:type="spellStart"/>
      <w:r>
        <w:t>Euangeliums</w:t>
      </w:r>
      <w:proofErr w:type="spellEnd"/>
      <w:r>
        <w:t xml:space="preserve"> willen, des muß herfür mit </w:t>
      </w:r>
      <w:proofErr w:type="spellStart"/>
      <w:r>
        <w:t>gewalt</w:t>
      </w:r>
      <w:proofErr w:type="spellEnd"/>
      <w:r>
        <w:t>, Es müssen Pfaffen, Münch, Nonnen gestrafft werden</w:t>
      </w:r>
      <w:r>
        <w:rPr>
          <w:rStyle w:val="Endnotenzeichen"/>
        </w:rPr>
        <w:endnoteReference w:id="6"/>
      </w:r>
      <w:r>
        <w:t xml:space="preserve">. - </w:t>
      </w:r>
      <w:proofErr w:type="spellStart"/>
      <w:r>
        <w:t>Neyn</w:t>
      </w:r>
      <w:proofErr w:type="spellEnd"/>
      <w:r>
        <w:t xml:space="preserve">, lieben </w:t>
      </w:r>
      <w:proofErr w:type="spellStart"/>
      <w:r>
        <w:t>brüder</w:t>
      </w:r>
      <w:proofErr w:type="spellEnd"/>
      <w:r>
        <w:t xml:space="preserve">, Gott </w:t>
      </w:r>
      <w:proofErr w:type="spellStart"/>
      <w:r>
        <w:t>darff</w:t>
      </w:r>
      <w:proofErr w:type="spellEnd"/>
      <w:r>
        <w:t xml:space="preserve"> zu </w:t>
      </w:r>
      <w:proofErr w:type="spellStart"/>
      <w:r>
        <w:t>seynem</w:t>
      </w:r>
      <w:proofErr w:type="spellEnd"/>
      <w:r>
        <w:t xml:space="preserve"> </w:t>
      </w:r>
      <w:proofErr w:type="spellStart"/>
      <w:r>
        <w:t>wort</w:t>
      </w:r>
      <w:proofErr w:type="spellEnd"/>
      <w:r>
        <w:t xml:space="preserve"> </w:t>
      </w:r>
      <w:proofErr w:type="spellStart"/>
      <w:r>
        <w:t>keyn</w:t>
      </w:r>
      <w:proofErr w:type="spellEnd"/>
      <w:r>
        <w:t xml:space="preserve"> Hellbarten, Spieß, Büchsen, </w:t>
      </w:r>
      <w:proofErr w:type="spellStart"/>
      <w:r>
        <w:t>Harnasch</w:t>
      </w:r>
      <w:proofErr w:type="spellEnd"/>
      <w:r>
        <w:t xml:space="preserve">. Er </w:t>
      </w:r>
      <w:proofErr w:type="spellStart"/>
      <w:r>
        <w:t>weyst</w:t>
      </w:r>
      <w:proofErr w:type="spellEnd"/>
      <w:r>
        <w:t xml:space="preserve"> </w:t>
      </w:r>
      <w:proofErr w:type="spellStart"/>
      <w:r>
        <w:t>wol</w:t>
      </w:r>
      <w:proofErr w:type="spellEnd"/>
      <w:r>
        <w:t xml:space="preserve">, wenn, wo er es soll </w:t>
      </w:r>
      <w:proofErr w:type="spellStart"/>
      <w:r>
        <w:t>vffgeen</w:t>
      </w:r>
      <w:proofErr w:type="spellEnd"/>
      <w:r>
        <w:t xml:space="preserve"> lassen mit </w:t>
      </w:r>
      <w:proofErr w:type="spellStart"/>
      <w:r>
        <w:t>seynem</w:t>
      </w:r>
      <w:proofErr w:type="spellEnd"/>
      <w:r>
        <w:t xml:space="preserve"> </w:t>
      </w:r>
      <w:proofErr w:type="spellStart"/>
      <w:r>
        <w:t>heyligen</w:t>
      </w:r>
      <w:proofErr w:type="spellEnd"/>
      <w:r>
        <w:t xml:space="preserve"> willen. </w:t>
      </w:r>
      <w:proofErr w:type="spellStart"/>
      <w:r>
        <w:t>Alleyn</w:t>
      </w:r>
      <w:proofErr w:type="spellEnd"/>
      <w:r>
        <w:t xml:space="preserve"> mag er all seine </w:t>
      </w:r>
      <w:proofErr w:type="spellStart"/>
      <w:r>
        <w:t>feyndt</w:t>
      </w:r>
      <w:proofErr w:type="spellEnd"/>
      <w:r>
        <w:t xml:space="preserve"> zu </w:t>
      </w:r>
      <w:proofErr w:type="spellStart"/>
      <w:r>
        <w:t>grundt</w:t>
      </w:r>
      <w:proofErr w:type="spellEnd"/>
      <w:r>
        <w:t xml:space="preserve"> leben </w:t>
      </w:r>
      <w:proofErr w:type="spellStart"/>
      <w:r>
        <w:t>vnd</w:t>
      </w:r>
      <w:proofErr w:type="spellEnd"/>
      <w:r>
        <w:t xml:space="preserve"> die </w:t>
      </w:r>
      <w:proofErr w:type="spellStart"/>
      <w:r>
        <w:t>hasser</w:t>
      </w:r>
      <w:proofErr w:type="spellEnd"/>
      <w:r>
        <w:t xml:space="preserve"> seins </w:t>
      </w:r>
      <w:proofErr w:type="spellStart"/>
      <w:r>
        <w:t>worts</w:t>
      </w:r>
      <w:proofErr w:type="spellEnd"/>
      <w:r>
        <w:t xml:space="preserve"> in </w:t>
      </w:r>
      <w:proofErr w:type="spellStart"/>
      <w:r>
        <w:t>eynem</w:t>
      </w:r>
      <w:proofErr w:type="spellEnd"/>
      <w:r>
        <w:t xml:space="preserve"> </w:t>
      </w:r>
      <w:proofErr w:type="spellStart"/>
      <w:r>
        <w:t>augenblick</w:t>
      </w:r>
      <w:proofErr w:type="spellEnd"/>
      <w:r>
        <w:t xml:space="preserve"> mit gewaltiger </w:t>
      </w:r>
      <w:proofErr w:type="spellStart"/>
      <w:r>
        <w:t>handt</w:t>
      </w:r>
      <w:proofErr w:type="spellEnd"/>
      <w:r>
        <w:t xml:space="preserve"> zerbrechen, wie der </w:t>
      </w:r>
      <w:proofErr w:type="spellStart"/>
      <w:r>
        <w:t>haffner</w:t>
      </w:r>
      <w:proofErr w:type="spellEnd"/>
      <w:r>
        <w:t xml:space="preserve"> ein </w:t>
      </w:r>
      <w:proofErr w:type="spellStart"/>
      <w:r>
        <w:t>haffenn</w:t>
      </w:r>
      <w:proofErr w:type="spellEnd"/>
      <w:r>
        <w:t xml:space="preserve"> </w:t>
      </w:r>
      <w:proofErr w:type="spellStart"/>
      <w:r>
        <w:t>vff</w:t>
      </w:r>
      <w:proofErr w:type="spellEnd"/>
      <w:r>
        <w:t xml:space="preserve"> den </w:t>
      </w:r>
      <w:proofErr w:type="spellStart"/>
      <w:r>
        <w:t>boden</w:t>
      </w:r>
      <w:proofErr w:type="spellEnd"/>
      <w:r>
        <w:t xml:space="preserve"> </w:t>
      </w:r>
      <w:proofErr w:type="spellStart"/>
      <w:r>
        <w:t>würfft</w:t>
      </w:r>
      <w:proofErr w:type="spellEnd"/>
      <w:r>
        <w:t xml:space="preserve">. Das </w:t>
      </w:r>
      <w:proofErr w:type="spellStart"/>
      <w:r>
        <w:t>wort</w:t>
      </w:r>
      <w:proofErr w:type="spellEnd"/>
      <w:r>
        <w:t xml:space="preserve"> spricht: </w:t>
      </w:r>
      <w:proofErr w:type="spellStart"/>
      <w:r>
        <w:t>mann</w:t>
      </w:r>
      <w:proofErr w:type="spellEnd"/>
      <w:r>
        <w:t xml:space="preserve"> </w:t>
      </w:r>
      <w:proofErr w:type="spellStart"/>
      <w:r>
        <w:t>sol</w:t>
      </w:r>
      <w:proofErr w:type="spellEnd"/>
      <w:r>
        <w:t xml:space="preserve"> </w:t>
      </w:r>
      <w:proofErr w:type="spellStart"/>
      <w:r>
        <w:t>nyemants</w:t>
      </w:r>
      <w:proofErr w:type="spellEnd"/>
      <w:r>
        <w:t xml:space="preserve"> tödten, </w:t>
      </w:r>
      <w:proofErr w:type="spellStart"/>
      <w:r>
        <w:t>nit</w:t>
      </w:r>
      <w:proofErr w:type="spellEnd"/>
      <w:r>
        <w:t xml:space="preserve"> </w:t>
      </w:r>
      <w:proofErr w:type="spellStart"/>
      <w:r>
        <w:t>frembde</w:t>
      </w:r>
      <w:proofErr w:type="spellEnd"/>
      <w:r>
        <w:t xml:space="preserve"> </w:t>
      </w:r>
      <w:proofErr w:type="spellStart"/>
      <w:r>
        <w:t>gütter</w:t>
      </w:r>
      <w:proofErr w:type="spellEnd"/>
      <w:r>
        <w:t xml:space="preserve"> </w:t>
      </w:r>
      <w:proofErr w:type="spellStart"/>
      <w:r>
        <w:t>begeren</w:t>
      </w:r>
      <w:proofErr w:type="spellEnd"/>
      <w:r>
        <w:t xml:space="preserve">. Der </w:t>
      </w:r>
      <w:proofErr w:type="spellStart"/>
      <w:r>
        <w:t>feyndt</w:t>
      </w:r>
      <w:proofErr w:type="spellEnd"/>
      <w:r>
        <w:t xml:space="preserve"> des </w:t>
      </w:r>
      <w:proofErr w:type="spellStart"/>
      <w:r>
        <w:t>worts</w:t>
      </w:r>
      <w:proofErr w:type="spellEnd"/>
      <w:r>
        <w:t xml:space="preserve">, der Son der </w:t>
      </w:r>
      <w:proofErr w:type="spellStart"/>
      <w:r>
        <w:t>verderbnyß</w:t>
      </w:r>
      <w:proofErr w:type="spellEnd"/>
      <w:r>
        <w:t xml:space="preserve">, der </w:t>
      </w:r>
      <w:proofErr w:type="spellStart"/>
      <w:r>
        <w:t>widerchrist</w:t>
      </w:r>
      <w:proofErr w:type="spellEnd"/>
      <w:r>
        <w:t xml:space="preserve">, der soll </w:t>
      </w:r>
      <w:proofErr w:type="spellStart"/>
      <w:r>
        <w:t>nitt</w:t>
      </w:r>
      <w:proofErr w:type="spellEnd"/>
      <w:r>
        <w:t xml:space="preserve"> mit dem </w:t>
      </w:r>
      <w:proofErr w:type="spellStart"/>
      <w:r>
        <w:t>eysen</w:t>
      </w:r>
      <w:proofErr w:type="spellEnd"/>
      <w:r>
        <w:t xml:space="preserve"> </w:t>
      </w:r>
      <w:proofErr w:type="spellStart"/>
      <w:r>
        <w:t>schwert</w:t>
      </w:r>
      <w:proofErr w:type="spellEnd"/>
      <w:r>
        <w:t xml:space="preserve"> </w:t>
      </w:r>
      <w:proofErr w:type="spellStart"/>
      <w:r>
        <w:t>getödt</w:t>
      </w:r>
      <w:proofErr w:type="spellEnd"/>
      <w:r>
        <w:t xml:space="preserve"> werden, sonder, als Paulus </w:t>
      </w:r>
      <w:proofErr w:type="spellStart"/>
      <w:r>
        <w:t>anzeygt</w:t>
      </w:r>
      <w:proofErr w:type="spellEnd"/>
      <w:r>
        <w:t xml:space="preserve">: Der </w:t>
      </w:r>
      <w:proofErr w:type="spellStart"/>
      <w:r>
        <w:t>herre</w:t>
      </w:r>
      <w:proofErr w:type="spellEnd"/>
      <w:r>
        <w:t xml:space="preserve"> </w:t>
      </w:r>
      <w:proofErr w:type="spellStart"/>
      <w:r>
        <w:t>würdt</w:t>
      </w:r>
      <w:proofErr w:type="spellEnd"/>
      <w:r>
        <w:t xml:space="preserve"> jn erwürgen mit dem </w:t>
      </w:r>
      <w:proofErr w:type="spellStart"/>
      <w:r>
        <w:t>geyst</w:t>
      </w:r>
      <w:proofErr w:type="spellEnd"/>
      <w:r>
        <w:t xml:space="preserve"> seines </w:t>
      </w:r>
      <w:proofErr w:type="spellStart"/>
      <w:r>
        <w:t>mundts</w:t>
      </w:r>
      <w:proofErr w:type="spellEnd"/>
      <w:r>
        <w:t xml:space="preserve"> </w:t>
      </w:r>
      <w:proofErr w:type="spellStart"/>
      <w:r>
        <w:t>vnd</w:t>
      </w:r>
      <w:proofErr w:type="spellEnd"/>
      <w:r>
        <w:t xml:space="preserve"> </w:t>
      </w:r>
      <w:proofErr w:type="spellStart"/>
      <w:r>
        <w:t>würdt</w:t>
      </w:r>
      <w:proofErr w:type="spellEnd"/>
      <w:r>
        <w:t xml:space="preserve"> sein ein end machen. </w:t>
      </w:r>
      <w:proofErr w:type="spellStart"/>
      <w:r>
        <w:t>Werffend</w:t>
      </w:r>
      <w:proofErr w:type="spellEnd"/>
      <w:r>
        <w:t xml:space="preserve"> </w:t>
      </w:r>
      <w:proofErr w:type="spellStart"/>
      <w:r>
        <w:t>jr</w:t>
      </w:r>
      <w:proofErr w:type="spellEnd"/>
      <w:r>
        <w:t xml:space="preserve"> </w:t>
      </w:r>
      <w:proofErr w:type="spellStart"/>
      <w:r>
        <w:t>eüch</w:t>
      </w:r>
      <w:proofErr w:type="spellEnd"/>
      <w:r>
        <w:t xml:space="preserve"> </w:t>
      </w:r>
      <w:proofErr w:type="spellStart"/>
      <w:r>
        <w:t>auff</w:t>
      </w:r>
      <w:proofErr w:type="spellEnd"/>
      <w:r>
        <w:t xml:space="preserve"> für ein </w:t>
      </w:r>
      <w:proofErr w:type="spellStart"/>
      <w:r>
        <w:t>geyssel</w:t>
      </w:r>
      <w:proofErr w:type="spellEnd"/>
      <w:r>
        <w:t xml:space="preserve"> </w:t>
      </w:r>
      <w:proofErr w:type="spellStart"/>
      <w:r>
        <w:t>vnd</w:t>
      </w:r>
      <w:proofErr w:type="spellEnd"/>
      <w:r>
        <w:t xml:space="preserve"> </w:t>
      </w:r>
      <w:proofErr w:type="spellStart"/>
      <w:r>
        <w:t>ruthen</w:t>
      </w:r>
      <w:proofErr w:type="spellEnd"/>
      <w:r>
        <w:t xml:space="preserve"> on </w:t>
      </w:r>
      <w:proofErr w:type="spellStart"/>
      <w:r>
        <w:t>geheyß</w:t>
      </w:r>
      <w:proofErr w:type="spellEnd"/>
      <w:r>
        <w:t xml:space="preserve"> des </w:t>
      </w:r>
      <w:proofErr w:type="spellStart"/>
      <w:r>
        <w:t>herrn</w:t>
      </w:r>
      <w:proofErr w:type="spellEnd"/>
      <w:r>
        <w:t xml:space="preserve">, </w:t>
      </w:r>
      <w:proofErr w:type="spellStart"/>
      <w:r>
        <w:t>warlich</w:t>
      </w:r>
      <w:proofErr w:type="spellEnd"/>
      <w:r>
        <w:t xml:space="preserve">, die </w:t>
      </w:r>
      <w:proofErr w:type="spellStart"/>
      <w:r>
        <w:t>ruth</w:t>
      </w:r>
      <w:proofErr w:type="spellEnd"/>
      <w:r>
        <w:t xml:space="preserve"> </w:t>
      </w:r>
      <w:proofErr w:type="spellStart"/>
      <w:r>
        <w:t>würdt</w:t>
      </w:r>
      <w:proofErr w:type="spellEnd"/>
      <w:r>
        <w:t xml:space="preserve"> in das </w:t>
      </w:r>
      <w:proofErr w:type="spellStart"/>
      <w:r>
        <w:t>fewer</w:t>
      </w:r>
      <w:proofErr w:type="spellEnd"/>
      <w:r>
        <w:t xml:space="preserve"> </w:t>
      </w:r>
      <w:proofErr w:type="spellStart"/>
      <w:r>
        <w:t>geworffen</w:t>
      </w:r>
      <w:proofErr w:type="spellEnd"/>
      <w:r>
        <w:t xml:space="preserve">, als </w:t>
      </w:r>
      <w:proofErr w:type="spellStart"/>
      <w:r>
        <w:t>Pharaoni</w:t>
      </w:r>
      <w:proofErr w:type="spellEnd"/>
      <w:r>
        <w:t xml:space="preserve"> </w:t>
      </w:r>
      <w:proofErr w:type="spellStart"/>
      <w:r>
        <w:t>geschach</w:t>
      </w:r>
      <w:proofErr w:type="spellEnd"/>
      <w:r>
        <w:t xml:space="preserve">, do er in dem </w:t>
      </w:r>
      <w:proofErr w:type="spellStart"/>
      <w:r>
        <w:t>Rodten</w:t>
      </w:r>
      <w:proofErr w:type="spellEnd"/>
      <w:r>
        <w:t xml:space="preserve"> </w:t>
      </w:r>
      <w:proofErr w:type="spellStart"/>
      <w:r>
        <w:t>meer</w:t>
      </w:r>
      <w:proofErr w:type="spellEnd"/>
      <w:r>
        <w:t xml:space="preserve"> </w:t>
      </w:r>
      <w:proofErr w:type="spellStart"/>
      <w:r>
        <w:t>ertranck</w:t>
      </w:r>
      <w:proofErr w:type="spellEnd"/>
      <w:r>
        <w:t xml:space="preserve">, Als </w:t>
      </w:r>
      <w:proofErr w:type="spellStart"/>
      <w:r>
        <w:t>Holoferni</w:t>
      </w:r>
      <w:proofErr w:type="spellEnd"/>
      <w:r>
        <w:t xml:space="preserve">, </w:t>
      </w:r>
      <w:proofErr w:type="spellStart"/>
      <w:r>
        <w:t>enthaupt</w:t>
      </w:r>
      <w:proofErr w:type="spellEnd"/>
      <w:r>
        <w:t xml:space="preserve"> von der </w:t>
      </w:r>
      <w:proofErr w:type="spellStart"/>
      <w:r>
        <w:t>tugentreichen</w:t>
      </w:r>
      <w:proofErr w:type="spellEnd"/>
      <w:r>
        <w:t xml:space="preserve"> </w:t>
      </w:r>
      <w:proofErr w:type="spellStart"/>
      <w:r>
        <w:t>fraw</w:t>
      </w:r>
      <w:proofErr w:type="spellEnd"/>
      <w:r>
        <w:t xml:space="preserve"> Judith, Als Aman von Hester der </w:t>
      </w:r>
      <w:proofErr w:type="spellStart"/>
      <w:r>
        <w:t>Künigin</w:t>
      </w:r>
      <w:proofErr w:type="spellEnd"/>
      <w:r>
        <w:t xml:space="preserve">. O </w:t>
      </w:r>
      <w:proofErr w:type="spellStart"/>
      <w:r>
        <w:t>jr</w:t>
      </w:r>
      <w:proofErr w:type="spellEnd"/>
      <w:r>
        <w:t xml:space="preserve"> liebe </w:t>
      </w:r>
      <w:proofErr w:type="spellStart"/>
      <w:r>
        <w:t>freündt</w:t>
      </w:r>
      <w:proofErr w:type="spellEnd"/>
      <w:r>
        <w:t xml:space="preserve"> </w:t>
      </w:r>
      <w:proofErr w:type="spellStart"/>
      <w:r>
        <w:t>vnd</w:t>
      </w:r>
      <w:proofErr w:type="spellEnd"/>
      <w:r>
        <w:t xml:space="preserve"> </w:t>
      </w:r>
      <w:proofErr w:type="spellStart"/>
      <w:r>
        <w:t>brüder</w:t>
      </w:r>
      <w:proofErr w:type="spellEnd"/>
      <w:r>
        <w:t xml:space="preserve">, </w:t>
      </w:r>
      <w:proofErr w:type="spellStart"/>
      <w:r>
        <w:t>steet</w:t>
      </w:r>
      <w:proofErr w:type="spellEnd"/>
      <w:r>
        <w:t xml:space="preserve"> ab von </w:t>
      </w:r>
      <w:proofErr w:type="spellStart"/>
      <w:r>
        <w:t>ewrem</w:t>
      </w:r>
      <w:proofErr w:type="spellEnd"/>
      <w:r>
        <w:t xml:space="preserve"> </w:t>
      </w:r>
      <w:proofErr w:type="spellStart"/>
      <w:r>
        <w:t>vnchristlichen</w:t>
      </w:r>
      <w:proofErr w:type="spellEnd"/>
      <w:r>
        <w:t xml:space="preserve"> </w:t>
      </w:r>
      <w:proofErr w:type="spellStart"/>
      <w:r>
        <w:t>fürnemmen</w:t>
      </w:r>
      <w:proofErr w:type="spellEnd"/>
      <w:r>
        <w:t xml:space="preserve"> </w:t>
      </w:r>
      <w:proofErr w:type="spellStart"/>
      <w:r>
        <w:t>ongegründt</w:t>
      </w:r>
      <w:proofErr w:type="spellEnd"/>
      <w:r>
        <w:t xml:space="preserve"> </w:t>
      </w:r>
      <w:proofErr w:type="spellStart"/>
      <w:r>
        <w:t>jm</w:t>
      </w:r>
      <w:proofErr w:type="spellEnd"/>
      <w:r>
        <w:t xml:space="preserve"> </w:t>
      </w:r>
      <w:proofErr w:type="spellStart"/>
      <w:r>
        <w:t>wort</w:t>
      </w:r>
      <w:proofErr w:type="spellEnd"/>
      <w:r>
        <w:t xml:space="preserve"> </w:t>
      </w:r>
      <w:proofErr w:type="spellStart"/>
      <w:r>
        <w:t>gottes</w:t>
      </w:r>
      <w:proofErr w:type="spellEnd"/>
      <w:r>
        <w:t xml:space="preserve">, anderst die </w:t>
      </w:r>
      <w:proofErr w:type="spellStart"/>
      <w:r>
        <w:t>handt</w:t>
      </w:r>
      <w:proofErr w:type="spellEnd"/>
      <w:r>
        <w:t xml:space="preserve"> des </w:t>
      </w:r>
      <w:proofErr w:type="spellStart"/>
      <w:r>
        <w:t>herren</w:t>
      </w:r>
      <w:proofErr w:type="spellEnd"/>
      <w:r>
        <w:t xml:space="preserve"> </w:t>
      </w:r>
      <w:proofErr w:type="spellStart"/>
      <w:r>
        <w:t>wirt</w:t>
      </w:r>
      <w:proofErr w:type="spellEnd"/>
      <w:r>
        <w:t xml:space="preserve"> </w:t>
      </w:r>
      <w:proofErr w:type="spellStart"/>
      <w:r>
        <w:t>vber</w:t>
      </w:r>
      <w:proofErr w:type="spellEnd"/>
      <w:r>
        <w:t xml:space="preserve"> </w:t>
      </w:r>
      <w:proofErr w:type="spellStart"/>
      <w:r>
        <w:t>eüch</w:t>
      </w:r>
      <w:proofErr w:type="spellEnd"/>
      <w:r>
        <w:t xml:space="preserve"> kommen </w:t>
      </w:r>
      <w:proofErr w:type="spellStart"/>
      <w:r>
        <w:t>vnd</w:t>
      </w:r>
      <w:proofErr w:type="spellEnd"/>
      <w:r>
        <w:t xml:space="preserve"> sein erschrecklicher </w:t>
      </w:r>
      <w:proofErr w:type="spellStart"/>
      <w:r>
        <w:t>zorn</w:t>
      </w:r>
      <w:proofErr w:type="spellEnd"/>
      <w:r>
        <w:t xml:space="preserve"> </w:t>
      </w:r>
      <w:proofErr w:type="spellStart"/>
      <w:r>
        <w:t>eüch</w:t>
      </w:r>
      <w:proofErr w:type="spellEnd"/>
      <w:r>
        <w:t xml:space="preserve"> </w:t>
      </w:r>
      <w:proofErr w:type="spellStart"/>
      <w:r>
        <w:t>vberfallen</w:t>
      </w:r>
      <w:proofErr w:type="spellEnd"/>
      <w:r>
        <w:t xml:space="preserve">. </w:t>
      </w:r>
      <w:proofErr w:type="spellStart"/>
      <w:r>
        <w:t>werdt</w:t>
      </w:r>
      <w:proofErr w:type="spellEnd"/>
      <w:r>
        <w:t xml:space="preserve"> </w:t>
      </w:r>
      <w:proofErr w:type="spellStart"/>
      <w:r>
        <w:t>jr</w:t>
      </w:r>
      <w:proofErr w:type="spellEnd"/>
      <w:r>
        <w:t xml:space="preserve"> das </w:t>
      </w:r>
      <w:proofErr w:type="spellStart"/>
      <w:r>
        <w:t>schwert</w:t>
      </w:r>
      <w:proofErr w:type="spellEnd"/>
      <w:r>
        <w:t xml:space="preserve"> </w:t>
      </w:r>
      <w:proofErr w:type="spellStart"/>
      <w:r>
        <w:t>braüchen</w:t>
      </w:r>
      <w:proofErr w:type="spellEnd"/>
      <w:r>
        <w:t xml:space="preserve">, mit dem </w:t>
      </w:r>
      <w:proofErr w:type="spellStart"/>
      <w:r>
        <w:t>schwert</w:t>
      </w:r>
      <w:proofErr w:type="spellEnd"/>
      <w:r>
        <w:t xml:space="preserve"> </w:t>
      </w:r>
      <w:proofErr w:type="spellStart"/>
      <w:r>
        <w:t>werdt</w:t>
      </w:r>
      <w:proofErr w:type="spellEnd"/>
      <w:r>
        <w:t xml:space="preserve"> </w:t>
      </w:r>
      <w:proofErr w:type="spellStart"/>
      <w:r>
        <w:t>jr</w:t>
      </w:r>
      <w:proofErr w:type="spellEnd"/>
      <w:r>
        <w:t xml:space="preserve"> gestrafft. gebt </w:t>
      </w:r>
      <w:proofErr w:type="spellStart"/>
      <w:r>
        <w:t>got</w:t>
      </w:r>
      <w:proofErr w:type="spellEnd"/>
      <w:r>
        <w:t xml:space="preserve"> die </w:t>
      </w:r>
      <w:proofErr w:type="spellStart"/>
      <w:r>
        <w:t>eer</w:t>
      </w:r>
      <w:proofErr w:type="spellEnd"/>
      <w:r>
        <w:t xml:space="preserve">, </w:t>
      </w:r>
      <w:proofErr w:type="spellStart"/>
      <w:r>
        <w:t>lassent</w:t>
      </w:r>
      <w:proofErr w:type="spellEnd"/>
      <w:r>
        <w:t xml:space="preserve"> dem </w:t>
      </w:r>
      <w:proofErr w:type="spellStart"/>
      <w:r>
        <w:t>herren</w:t>
      </w:r>
      <w:proofErr w:type="spellEnd"/>
      <w:r>
        <w:t xml:space="preserve"> die </w:t>
      </w:r>
      <w:proofErr w:type="spellStart"/>
      <w:r>
        <w:t>rach</w:t>
      </w:r>
      <w:proofErr w:type="spellEnd"/>
      <w:r>
        <w:t xml:space="preserve">, er </w:t>
      </w:r>
      <w:proofErr w:type="spellStart"/>
      <w:r>
        <w:t>wirdt</w:t>
      </w:r>
      <w:proofErr w:type="spellEnd"/>
      <w:r>
        <w:t xml:space="preserve"> die </w:t>
      </w:r>
      <w:proofErr w:type="spellStart"/>
      <w:r>
        <w:t>öberckeit</w:t>
      </w:r>
      <w:proofErr w:type="spellEnd"/>
      <w:r>
        <w:t xml:space="preserve"> </w:t>
      </w:r>
      <w:proofErr w:type="spellStart"/>
      <w:r>
        <w:t>wol</w:t>
      </w:r>
      <w:proofErr w:type="spellEnd"/>
      <w:r>
        <w:t xml:space="preserve"> finden, wo sie </w:t>
      </w:r>
      <w:proofErr w:type="spellStart"/>
      <w:r>
        <w:t>vnchristlich</w:t>
      </w:r>
      <w:proofErr w:type="spellEnd"/>
      <w:r>
        <w:t xml:space="preserve"> beschweren </w:t>
      </w:r>
      <w:proofErr w:type="spellStart"/>
      <w:r>
        <w:t>vnd</w:t>
      </w:r>
      <w:proofErr w:type="spellEnd"/>
      <w:r>
        <w:t xml:space="preserve"> </w:t>
      </w:r>
      <w:proofErr w:type="spellStart"/>
      <w:r>
        <w:t>vnrecht</w:t>
      </w:r>
      <w:proofErr w:type="spellEnd"/>
      <w:r>
        <w:t xml:space="preserve"> </w:t>
      </w:r>
      <w:proofErr w:type="spellStart"/>
      <w:r>
        <w:t>weyden</w:t>
      </w:r>
      <w:proofErr w:type="spellEnd"/>
      <w:r>
        <w:t xml:space="preserve"> die </w:t>
      </w:r>
      <w:proofErr w:type="spellStart"/>
      <w:r>
        <w:t>schäffllein</w:t>
      </w:r>
      <w:proofErr w:type="spellEnd"/>
      <w:r>
        <w:t xml:space="preserve">, der </w:t>
      </w:r>
      <w:proofErr w:type="spellStart"/>
      <w:r>
        <w:t>wirt</w:t>
      </w:r>
      <w:proofErr w:type="spellEnd"/>
      <w:r>
        <w:t xml:space="preserve"> </w:t>
      </w:r>
      <w:proofErr w:type="spellStart"/>
      <w:r>
        <w:t>jr</w:t>
      </w:r>
      <w:proofErr w:type="spellEnd"/>
      <w:r>
        <w:t xml:space="preserve"> </w:t>
      </w:r>
      <w:proofErr w:type="spellStart"/>
      <w:r>
        <w:t>nit</w:t>
      </w:r>
      <w:proofErr w:type="spellEnd"/>
      <w:r>
        <w:t xml:space="preserve"> vergessen. Hat Petro </w:t>
      </w:r>
      <w:proofErr w:type="spellStart"/>
      <w:r>
        <w:t>nit</w:t>
      </w:r>
      <w:proofErr w:type="spellEnd"/>
      <w:r>
        <w:t xml:space="preserve"> </w:t>
      </w:r>
      <w:proofErr w:type="spellStart"/>
      <w:r>
        <w:t>gezummen</w:t>
      </w:r>
      <w:proofErr w:type="spellEnd"/>
      <w:r>
        <w:t xml:space="preserve">, für die </w:t>
      </w:r>
      <w:proofErr w:type="spellStart"/>
      <w:r>
        <w:t>person</w:t>
      </w:r>
      <w:proofErr w:type="spellEnd"/>
      <w:r>
        <w:t xml:space="preserve"> </w:t>
      </w:r>
      <w:proofErr w:type="spellStart"/>
      <w:r>
        <w:t>christi</w:t>
      </w:r>
      <w:proofErr w:type="spellEnd"/>
      <w:r>
        <w:t xml:space="preserve"> </w:t>
      </w:r>
      <w:proofErr w:type="spellStart"/>
      <w:r>
        <w:t>leiplich</w:t>
      </w:r>
      <w:proofErr w:type="spellEnd"/>
      <w:r>
        <w:t xml:space="preserve"> zu fechten, do er gut </w:t>
      </w:r>
      <w:proofErr w:type="spellStart"/>
      <w:r>
        <w:t>vrsach</w:t>
      </w:r>
      <w:proofErr w:type="spellEnd"/>
      <w:r>
        <w:t xml:space="preserve">, als er </w:t>
      </w:r>
      <w:proofErr w:type="spellStart"/>
      <w:r>
        <w:t>fürnam</w:t>
      </w:r>
      <w:proofErr w:type="spellEnd"/>
      <w:r>
        <w:t xml:space="preserve"> mit dem </w:t>
      </w:r>
      <w:proofErr w:type="spellStart"/>
      <w:r>
        <w:t>herren</w:t>
      </w:r>
      <w:proofErr w:type="spellEnd"/>
      <w:r>
        <w:t xml:space="preserve"> in todt zu </w:t>
      </w:r>
      <w:proofErr w:type="spellStart"/>
      <w:r>
        <w:t>geen</w:t>
      </w:r>
      <w:proofErr w:type="spellEnd"/>
      <w:r>
        <w:t xml:space="preserve">. Aber der </w:t>
      </w:r>
      <w:proofErr w:type="spellStart"/>
      <w:r>
        <w:t>herr</w:t>
      </w:r>
      <w:proofErr w:type="spellEnd"/>
      <w:r>
        <w:t xml:space="preserve"> sprach: Petre, steck </w:t>
      </w:r>
      <w:proofErr w:type="spellStart"/>
      <w:r>
        <w:t>eyn</w:t>
      </w:r>
      <w:proofErr w:type="spellEnd"/>
      <w:r>
        <w:t xml:space="preserve">! wer das </w:t>
      </w:r>
      <w:proofErr w:type="spellStart"/>
      <w:r>
        <w:t>schwert</w:t>
      </w:r>
      <w:proofErr w:type="spellEnd"/>
      <w:r>
        <w:t xml:space="preserve"> zückt, der soll durch das </w:t>
      </w:r>
      <w:proofErr w:type="spellStart"/>
      <w:r>
        <w:t>schwert</w:t>
      </w:r>
      <w:proofErr w:type="spellEnd"/>
      <w:r>
        <w:t xml:space="preserve"> </w:t>
      </w:r>
      <w:proofErr w:type="spellStart"/>
      <w:r>
        <w:t>vergeen</w:t>
      </w:r>
      <w:proofErr w:type="spellEnd"/>
      <w:r>
        <w:t xml:space="preserve">. oder </w:t>
      </w:r>
      <w:proofErr w:type="spellStart"/>
      <w:r>
        <w:t>meynstu</w:t>
      </w:r>
      <w:proofErr w:type="spellEnd"/>
      <w:r>
        <w:t xml:space="preserve">, das ich nicht </w:t>
      </w:r>
      <w:proofErr w:type="spellStart"/>
      <w:r>
        <w:t>kündt</w:t>
      </w:r>
      <w:proofErr w:type="spellEnd"/>
      <w:r>
        <w:t xml:space="preserve"> mein </w:t>
      </w:r>
      <w:proofErr w:type="spellStart"/>
      <w:r>
        <w:t>vatter</w:t>
      </w:r>
      <w:proofErr w:type="spellEnd"/>
      <w:r>
        <w:t xml:space="preserve"> bitten, das er mir </w:t>
      </w:r>
      <w:proofErr w:type="spellStart"/>
      <w:r>
        <w:t>zuschückt</w:t>
      </w:r>
      <w:proofErr w:type="spellEnd"/>
      <w:r>
        <w:t xml:space="preserve"> </w:t>
      </w:r>
      <w:proofErr w:type="spellStart"/>
      <w:r>
        <w:t>mer</w:t>
      </w:r>
      <w:proofErr w:type="spellEnd"/>
      <w:r>
        <w:t xml:space="preserve"> dann </w:t>
      </w:r>
      <w:proofErr w:type="spellStart"/>
      <w:r>
        <w:t>zwölff</w:t>
      </w:r>
      <w:proofErr w:type="spellEnd"/>
      <w:r>
        <w:t xml:space="preserve"> Legion der Engel? hat der </w:t>
      </w:r>
      <w:proofErr w:type="spellStart"/>
      <w:r>
        <w:t>herr</w:t>
      </w:r>
      <w:proofErr w:type="spellEnd"/>
      <w:r>
        <w:t xml:space="preserve"> </w:t>
      </w:r>
      <w:proofErr w:type="spellStart"/>
      <w:r>
        <w:t>petro</w:t>
      </w:r>
      <w:proofErr w:type="spellEnd"/>
      <w:r>
        <w:t xml:space="preserve"> </w:t>
      </w:r>
      <w:proofErr w:type="spellStart"/>
      <w:r>
        <w:t>verbotten</w:t>
      </w:r>
      <w:proofErr w:type="spellEnd"/>
      <w:r>
        <w:t xml:space="preserve"> zu fechten </w:t>
      </w:r>
      <w:proofErr w:type="spellStart"/>
      <w:r>
        <w:t>vnd</w:t>
      </w:r>
      <w:proofErr w:type="spellEnd"/>
      <w:r>
        <w:t xml:space="preserve"> </w:t>
      </w:r>
      <w:proofErr w:type="spellStart"/>
      <w:r>
        <w:t>geheyssen</w:t>
      </w:r>
      <w:proofErr w:type="spellEnd"/>
      <w:r>
        <w:t xml:space="preserve"> </w:t>
      </w:r>
      <w:proofErr w:type="spellStart"/>
      <w:r>
        <w:t>leyden</w:t>
      </w:r>
      <w:proofErr w:type="spellEnd"/>
      <w:r>
        <w:t xml:space="preserve"> </w:t>
      </w:r>
      <w:proofErr w:type="spellStart"/>
      <w:r>
        <w:t>vnd</w:t>
      </w:r>
      <w:proofErr w:type="spellEnd"/>
      <w:r>
        <w:t xml:space="preserve"> bekennen, </w:t>
      </w:r>
      <w:proofErr w:type="spellStart"/>
      <w:r>
        <w:t>Vil</w:t>
      </w:r>
      <w:proofErr w:type="spellEnd"/>
      <w:r>
        <w:t xml:space="preserve"> </w:t>
      </w:r>
      <w:proofErr w:type="spellStart"/>
      <w:r>
        <w:t>mynner</w:t>
      </w:r>
      <w:proofErr w:type="spellEnd"/>
      <w:r>
        <w:t xml:space="preserve"> ist es christlich </w:t>
      </w:r>
      <w:proofErr w:type="spellStart"/>
      <w:r>
        <w:t>eüch</w:t>
      </w:r>
      <w:proofErr w:type="spellEnd"/>
      <w:r>
        <w:t xml:space="preserve"> das </w:t>
      </w:r>
      <w:proofErr w:type="spellStart"/>
      <w:r>
        <w:t>schwert</w:t>
      </w:r>
      <w:proofErr w:type="spellEnd"/>
      <w:r>
        <w:t xml:space="preserve"> zücken </w:t>
      </w:r>
      <w:proofErr w:type="spellStart"/>
      <w:r>
        <w:t>vnd</w:t>
      </w:r>
      <w:proofErr w:type="spellEnd"/>
      <w:r>
        <w:t xml:space="preserve"> aller </w:t>
      </w:r>
      <w:proofErr w:type="spellStart"/>
      <w:r>
        <w:t>meyst</w:t>
      </w:r>
      <w:proofErr w:type="spellEnd"/>
      <w:r>
        <w:t xml:space="preserve"> </w:t>
      </w:r>
      <w:proofErr w:type="spellStart"/>
      <w:r>
        <w:t>vmb</w:t>
      </w:r>
      <w:proofErr w:type="spellEnd"/>
      <w:r>
        <w:t xml:space="preserve"> </w:t>
      </w:r>
      <w:proofErr w:type="spellStart"/>
      <w:r>
        <w:t>ewers</w:t>
      </w:r>
      <w:proofErr w:type="spellEnd"/>
      <w:r>
        <w:t xml:space="preserve"> </w:t>
      </w:r>
      <w:proofErr w:type="spellStart"/>
      <w:r>
        <w:t>eygen</w:t>
      </w:r>
      <w:proofErr w:type="spellEnd"/>
      <w:r>
        <w:t xml:space="preserve"> nütz willen, sich empören </w:t>
      </w:r>
      <w:proofErr w:type="spellStart"/>
      <w:r>
        <w:t>vnd</w:t>
      </w:r>
      <w:proofErr w:type="spellEnd"/>
      <w:r>
        <w:t xml:space="preserve"> </w:t>
      </w:r>
      <w:proofErr w:type="spellStart"/>
      <w:r>
        <w:t>vffrur</w:t>
      </w:r>
      <w:proofErr w:type="spellEnd"/>
      <w:r>
        <w:t xml:space="preserve"> machen </w:t>
      </w:r>
      <w:proofErr w:type="spellStart"/>
      <w:r>
        <w:t>vmb</w:t>
      </w:r>
      <w:proofErr w:type="spellEnd"/>
      <w:r>
        <w:t xml:space="preserve"> </w:t>
      </w:r>
      <w:proofErr w:type="spellStart"/>
      <w:r>
        <w:t>ecker</w:t>
      </w:r>
      <w:proofErr w:type="spellEnd"/>
      <w:r>
        <w:t xml:space="preserve">, wiesen, </w:t>
      </w:r>
      <w:proofErr w:type="spellStart"/>
      <w:r>
        <w:t>wasser</w:t>
      </w:r>
      <w:proofErr w:type="spellEnd"/>
      <w:r>
        <w:t xml:space="preserve">, </w:t>
      </w:r>
      <w:proofErr w:type="spellStart"/>
      <w:r>
        <w:t>holtz</w:t>
      </w:r>
      <w:proofErr w:type="spellEnd"/>
      <w:r>
        <w:t xml:space="preserve"> willen, die ding all </w:t>
      </w:r>
      <w:proofErr w:type="spellStart"/>
      <w:r>
        <w:t>zergenglich</w:t>
      </w:r>
      <w:proofErr w:type="spellEnd"/>
      <w:r>
        <w:t xml:space="preserve"> seyn. Steht ab, lieben </w:t>
      </w:r>
      <w:proofErr w:type="spellStart"/>
      <w:r>
        <w:t>brüder</w:t>
      </w:r>
      <w:proofErr w:type="spellEnd"/>
      <w:r>
        <w:t xml:space="preserve">, von dieser </w:t>
      </w:r>
      <w:proofErr w:type="spellStart"/>
      <w:r>
        <w:t>vffrur</w:t>
      </w:r>
      <w:proofErr w:type="spellEnd"/>
      <w:r>
        <w:t xml:space="preserve"> </w:t>
      </w:r>
      <w:proofErr w:type="spellStart"/>
      <w:r>
        <w:t>vmb</w:t>
      </w:r>
      <w:proofErr w:type="spellEnd"/>
      <w:r>
        <w:t xml:space="preserve"> das zeitlich, damit </w:t>
      </w:r>
      <w:proofErr w:type="spellStart"/>
      <w:r>
        <w:t>jr</w:t>
      </w:r>
      <w:proofErr w:type="spellEnd"/>
      <w:r>
        <w:t xml:space="preserve"> </w:t>
      </w:r>
      <w:proofErr w:type="spellStart"/>
      <w:r>
        <w:t>nit</w:t>
      </w:r>
      <w:proofErr w:type="spellEnd"/>
      <w:r>
        <w:t xml:space="preserve"> </w:t>
      </w:r>
      <w:proofErr w:type="spellStart"/>
      <w:r>
        <w:t>verliret</w:t>
      </w:r>
      <w:proofErr w:type="spellEnd"/>
      <w:r>
        <w:t xml:space="preserve"> das ewig! Liebt den frieden; anderst sag ich </w:t>
      </w:r>
      <w:proofErr w:type="spellStart"/>
      <w:r>
        <w:t>eüch</w:t>
      </w:r>
      <w:proofErr w:type="spellEnd"/>
      <w:r>
        <w:t xml:space="preserve">: </w:t>
      </w:r>
      <w:proofErr w:type="spellStart"/>
      <w:r>
        <w:t>got</w:t>
      </w:r>
      <w:proofErr w:type="spellEnd"/>
      <w:r>
        <w:t xml:space="preserve"> </w:t>
      </w:r>
      <w:proofErr w:type="spellStart"/>
      <w:r>
        <w:t>würdt</w:t>
      </w:r>
      <w:proofErr w:type="spellEnd"/>
      <w:r>
        <w:t xml:space="preserve"> sein heilig </w:t>
      </w:r>
      <w:proofErr w:type="spellStart"/>
      <w:r>
        <w:t>wort</w:t>
      </w:r>
      <w:proofErr w:type="spellEnd"/>
      <w:r>
        <w:t xml:space="preserve"> zu </w:t>
      </w:r>
      <w:proofErr w:type="spellStart"/>
      <w:r>
        <w:t>keynem</w:t>
      </w:r>
      <w:proofErr w:type="spellEnd"/>
      <w:r>
        <w:t xml:space="preserve"> </w:t>
      </w:r>
      <w:proofErr w:type="spellStart"/>
      <w:r>
        <w:t>schanddeckel</w:t>
      </w:r>
      <w:proofErr w:type="spellEnd"/>
      <w:r>
        <w:t xml:space="preserve"> lassen werden oder </w:t>
      </w:r>
      <w:proofErr w:type="spellStart"/>
      <w:r>
        <w:t>eüch</w:t>
      </w:r>
      <w:proofErr w:type="spellEnd"/>
      <w:r>
        <w:t xml:space="preserve"> straffen an </w:t>
      </w:r>
      <w:proofErr w:type="spellStart"/>
      <w:r>
        <w:t>leyb</w:t>
      </w:r>
      <w:proofErr w:type="spellEnd"/>
      <w:r>
        <w:t xml:space="preserve">, </w:t>
      </w:r>
      <w:proofErr w:type="spellStart"/>
      <w:r>
        <w:t>eer</w:t>
      </w:r>
      <w:proofErr w:type="spellEnd"/>
      <w:r>
        <w:t xml:space="preserve">, gut </w:t>
      </w:r>
      <w:proofErr w:type="spellStart"/>
      <w:r>
        <w:t>vnd</w:t>
      </w:r>
      <w:proofErr w:type="spellEnd"/>
      <w:r>
        <w:t xml:space="preserve"> leben, </w:t>
      </w:r>
      <w:proofErr w:type="spellStart"/>
      <w:r>
        <w:t>vnd</w:t>
      </w:r>
      <w:proofErr w:type="spellEnd"/>
      <w:r>
        <w:t xml:space="preserve"> solch </w:t>
      </w:r>
      <w:proofErr w:type="spellStart"/>
      <w:r>
        <w:t>empörung</w:t>
      </w:r>
      <w:proofErr w:type="spellEnd"/>
      <w:r>
        <w:t xml:space="preserve"> </w:t>
      </w:r>
      <w:proofErr w:type="spellStart"/>
      <w:r>
        <w:t>eüch</w:t>
      </w:r>
      <w:proofErr w:type="spellEnd"/>
      <w:r>
        <w:t xml:space="preserve"> </w:t>
      </w:r>
      <w:proofErr w:type="spellStart"/>
      <w:r>
        <w:t>reychen</w:t>
      </w:r>
      <w:proofErr w:type="spellEnd"/>
      <w:r>
        <w:t xml:space="preserve"> zu ewiger </w:t>
      </w:r>
      <w:proofErr w:type="spellStart"/>
      <w:r>
        <w:t>verdamniß</w:t>
      </w:r>
      <w:proofErr w:type="spellEnd"/>
      <w:r>
        <w:t xml:space="preserve">, ich </w:t>
      </w:r>
      <w:proofErr w:type="spellStart"/>
      <w:r>
        <w:t>geschweyg</w:t>
      </w:r>
      <w:proofErr w:type="spellEnd"/>
      <w:r>
        <w:t xml:space="preserve"> </w:t>
      </w:r>
      <w:proofErr w:type="spellStart"/>
      <w:r>
        <w:t>ewer</w:t>
      </w:r>
      <w:proofErr w:type="spellEnd"/>
      <w:r>
        <w:t xml:space="preserve"> </w:t>
      </w:r>
      <w:proofErr w:type="spellStart"/>
      <w:r>
        <w:t>weyb</w:t>
      </w:r>
      <w:proofErr w:type="spellEnd"/>
      <w:r>
        <w:t xml:space="preserve"> </w:t>
      </w:r>
      <w:proofErr w:type="spellStart"/>
      <w:r>
        <w:t>vnd</w:t>
      </w:r>
      <w:proofErr w:type="spellEnd"/>
      <w:r>
        <w:t xml:space="preserve"> </w:t>
      </w:r>
      <w:proofErr w:type="spellStart"/>
      <w:r>
        <w:t>kindt</w:t>
      </w:r>
      <w:proofErr w:type="spellEnd"/>
      <w:r>
        <w:t xml:space="preserve"> an </w:t>
      </w:r>
      <w:proofErr w:type="spellStart"/>
      <w:r>
        <w:t>bettelstab</w:t>
      </w:r>
      <w:proofErr w:type="spellEnd"/>
      <w:r>
        <w:t xml:space="preserve"> richten. </w:t>
      </w:r>
      <w:proofErr w:type="spellStart"/>
      <w:r>
        <w:t>Wolt</w:t>
      </w:r>
      <w:proofErr w:type="spellEnd"/>
      <w:r>
        <w:t xml:space="preserve"> </w:t>
      </w:r>
      <w:proofErr w:type="spellStart"/>
      <w:r>
        <w:t>jr</w:t>
      </w:r>
      <w:proofErr w:type="spellEnd"/>
      <w:r>
        <w:t xml:space="preserve"> </w:t>
      </w:r>
      <w:proofErr w:type="spellStart"/>
      <w:r>
        <w:t>wol</w:t>
      </w:r>
      <w:proofErr w:type="spellEnd"/>
      <w:r>
        <w:t xml:space="preserve"> </w:t>
      </w:r>
      <w:proofErr w:type="spellStart"/>
      <w:r>
        <w:t>vnd</w:t>
      </w:r>
      <w:proofErr w:type="spellEnd"/>
      <w:r>
        <w:t xml:space="preserve"> Christlich handeln, So bittend </w:t>
      </w:r>
      <w:proofErr w:type="spellStart"/>
      <w:r>
        <w:t>got</w:t>
      </w:r>
      <w:proofErr w:type="spellEnd"/>
      <w:r>
        <w:t xml:space="preserve">, wie er </w:t>
      </w:r>
      <w:proofErr w:type="spellStart"/>
      <w:r>
        <w:t>selbs</w:t>
      </w:r>
      <w:proofErr w:type="spellEnd"/>
      <w:r>
        <w:t xml:space="preserve"> im </w:t>
      </w:r>
      <w:proofErr w:type="spellStart"/>
      <w:r>
        <w:t>Euangelio</w:t>
      </w:r>
      <w:proofErr w:type="spellEnd"/>
      <w:r>
        <w:t xml:space="preserve"> </w:t>
      </w:r>
      <w:proofErr w:type="spellStart"/>
      <w:r>
        <w:t>gelert</w:t>
      </w:r>
      <w:proofErr w:type="spellEnd"/>
      <w:r>
        <w:t xml:space="preserve">, das er </w:t>
      </w:r>
      <w:proofErr w:type="spellStart"/>
      <w:r>
        <w:t>werckleüdt</w:t>
      </w:r>
      <w:proofErr w:type="spellEnd"/>
      <w:r>
        <w:t xml:space="preserve"> </w:t>
      </w:r>
      <w:proofErr w:type="spellStart"/>
      <w:r>
        <w:t>inn</w:t>
      </w:r>
      <w:proofErr w:type="spellEnd"/>
      <w:r>
        <w:t xml:space="preserve"> die </w:t>
      </w:r>
      <w:proofErr w:type="spellStart"/>
      <w:r>
        <w:t>ernn</w:t>
      </w:r>
      <w:proofErr w:type="spellEnd"/>
      <w:r>
        <w:t xml:space="preserve"> </w:t>
      </w:r>
      <w:proofErr w:type="spellStart"/>
      <w:r>
        <w:t>schück</w:t>
      </w:r>
      <w:proofErr w:type="spellEnd"/>
      <w:r>
        <w:t xml:space="preserve">, das ist: rechtgeschaffene </w:t>
      </w:r>
      <w:proofErr w:type="spellStart"/>
      <w:r>
        <w:t>prediger</w:t>
      </w:r>
      <w:proofErr w:type="spellEnd"/>
      <w:r>
        <w:t xml:space="preserve"> seins </w:t>
      </w:r>
      <w:proofErr w:type="spellStart"/>
      <w:r>
        <w:t>worts</w:t>
      </w:r>
      <w:proofErr w:type="spellEnd"/>
      <w:r>
        <w:t xml:space="preserve">, wo er die geben </w:t>
      </w:r>
      <w:proofErr w:type="spellStart"/>
      <w:r>
        <w:t>wirdt</w:t>
      </w:r>
      <w:proofErr w:type="spellEnd"/>
      <w:r>
        <w:t xml:space="preserve"> </w:t>
      </w:r>
      <w:proofErr w:type="spellStart"/>
      <w:r>
        <w:t>vnd</w:t>
      </w:r>
      <w:proofErr w:type="spellEnd"/>
      <w:r>
        <w:t xml:space="preserve"> sein </w:t>
      </w:r>
      <w:proofErr w:type="spellStart"/>
      <w:r>
        <w:t>gnad</w:t>
      </w:r>
      <w:proofErr w:type="spellEnd"/>
      <w:r>
        <w:t xml:space="preserve"> zu </w:t>
      </w:r>
      <w:proofErr w:type="spellStart"/>
      <w:r>
        <w:t>jrer</w:t>
      </w:r>
      <w:proofErr w:type="spellEnd"/>
      <w:r>
        <w:t xml:space="preserve"> </w:t>
      </w:r>
      <w:proofErr w:type="spellStart"/>
      <w:r>
        <w:t>arbeyt</w:t>
      </w:r>
      <w:proofErr w:type="spellEnd"/>
      <w:r>
        <w:t xml:space="preserve"> setzen, - Dann on sein seyen ist die </w:t>
      </w:r>
      <w:proofErr w:type="spellStart"/>
      <w:r>
        <w:t>pflantzung</w:t>
      </w:r>
      <w:proofErr w:type="spellEnd"/>
      <w:r>
        <w:t xml:space="preserve"> vergebens - so der </w:t>
      </w:r>
      <w:proofErr w:type="spellStart"/>
      <w:r>
        <w:t>herre</w:t>
      </w:r>
      <w:proofErr w:type="spellEnd"/>
      <w:r>
        <w:t xml:space="preserve"> das seyen gibt, do </w:t>
      </w:r>
      <w:proofErr w:type="spellStart"/>
      <w:r>
        <w:t>würdt</w:t>
      </w:r>
      <w:proofErr w:type="spellEnd"/>
      <w:r>
        <w:t xml:space="preserve"> aller erst sein </w:t>
      </w:r>
      <w:proofErr w:type="spellStart"/>
      <w:r>
        <w:t>wort</w:t>
      </w:r>
      <w:proofErr w:type="spellEnd"/>
      <w:r>
        <w:t xml:space="preserve"> in </w:t>
      </w:r>
      <w:proofErr w:type="spellStart"/>
      <w:r>
        <w:t>kreffte</w:t>
      </w:r>
      <w:proofErr w:type="spellEnd"/>
      <w:r>
        <w:t xml:space="preserve"> </w:t>
      </w:r>
      <w:proofErr w:type="spellStart"/>
      <w:r>
        <w:t>geen</w:t>
      </w:r>
      <w:proofErr w:type="spellEnd"/>
      <w:r>
        <w:t xml:space="preserve"> </w:t>
      </w:r>
      <w:proofErr w:type="spellStart"/>
      <w:r>
        <w:t>vnd</w:t>
      </w:r>
      <w:proofErr w:type="spellEnd"/>
      <w:r>
        <w:t xml:space="preserve"> wird alles </w:t>
      </w:r>
      <w:proofErr w:type="spellStart"/>
      <w:r>
        <w:t>wircken</w:t>
      </w:r>
      <w:proofErr w:type="spellEnd"/>
      <w:r>
        <w:t xml:space="preserve">, darzu </w:t>
      </w:r>
      <w:proofErr w:type="spellStart"/>
      <w:r>
        <w:t>got</w:t>
      </w:r>
      <w:proofErr w:type="spellEnd"/>
      <w:r>
        <w:t xml:space="preserve"> es </w:t>
      </w:r>
      <w:proofErr w:type="spellStart"/>
      <w:r>
        <w:t>außgesandt</w:t>
      </w:r>
      <w:proofErr w:type="spellEnd"/>
      <w:r>
        <w:t xml:space="preserve"> </w:t>
      </w:r>
      <w:proofErr w:type="spellStart"/>
      <w:r>
        <w:t>hatt</w:t>
      </w:r>
      <w:proofErr w:type="spellEnd"/>
      <w:r>
        <w:t xml:space="preserve"> </w:t>
      </w:r>
      <w:proofErr w:type="spellStart"/>
      <w:r>
        <w:t>vnd</w:t>
      </w:r>
      <w:proofErr w:type="spellEnd"/>
      <w:r>
        <w:t xml:space="preserve"> </w:t>
      </w:r>
      <w:proofErr w:type="spellStart"/>
      <w:r>
        <w:t>nit</w:t>
      </w:r>
      <w:proofErr w:type="spellEnd"/>
      <w:r>
        <w:t xml:space="preserve"> leer </w:t>
      </w:r>
      <w:proofErr w:type="spellStart"/>
      <w:r>
        <w:t>heym</w:t>
      </w:r>
      <w:proofErr w:type="spellEnd"/>
      <w:r>
        <w:t xml:space="preserve"> kommen. </w:t>
      </w:r>
      <w:proofErr w:type="spellStart"/>
      <w:r>
        <w:t>Auß</w:t>
      </w:r>
      <w:proofErr w:type="spellEnd"/>
      <w:r>
        <w:t xml:space="preserve"> </w:t>
      </w:r>
      <w:proofErr w:type="spellStart"/>
      <w:r>
        <w:t>eynem</w:t>
      </w:r>
      <w:proofErr w:type="spellEnd"/>
      <w:r>
        <w:t xml:space="preserve"> </w:t>
      </w:r>
      <w:proofErr w:type="spellStart"/>
      <w:r>
        <w:t>wolff</w:t>
      </w:r>
      <w:proofErr w:type="spellEnd"/>
      <w:r>
        <w:t xml:space="preserve"> macht er ein </w:t>
      </w:r>
      <w:proofErr w:type="spellStart"/>
      <w:r>
        <w:t>lemlein</w:t>
      </w:r>
      <w:proofErr w:type="spellEnd"/>
      <w:r>
        <w:t xml:space="preserve">, </w:t>
      </w:r>
      <w:proofErr w:type="spellStart"/>
      <w:r>
        <w:t>auß</w:t>
      </w:r>
      <w:proofErr w:type="spellEnd"/>
      <w:r>
        <w:t xml:space="preserve"> </w:t>
      </w:r>
      <w:proofErr w:type="spellStart"/>
      <w:r>
        <w:t>eynem</w:t>
      </w:r>
      <w:proofErr w:type="spellEnd"/>
      <w:r>
        <w:t xml:space="preserve"> </w:t>
      </w:r>
      <w:proofErr w:type="spellStart"/>
      <w:r>
        <w:t>tyrannen</w:t>
      </w:r>
      <w:proofErr w:type="spellEnd"/>
      <w:r>
        <w:t xml:space="preserve"> ein </w:t>
      </w:r>
      <w:proofErr w:type="spellStart"/>
      <w:r>
        <w:t>freüntlichen</w:t>
      </w:r>
      <w:proofErr w:type="spellEnd"/>
      <w:r>
        <w:t xml:space="preserve">, friedlichen </w:t>
      </w:r>
      <w:proofErr w:type="spellStart"/>
      <w:r>
        <w:t>menschen</w:t>
      </w:r>
      <w:proofErr w:type="spellEnd"/>
      <w:r>
        <w:t xml:space="preserve">, </w:t>
      </w:r>
      <w:proofErr w:type="spellStart"/>
      <w:r>
        <w:t>auß</w:t>
      </w:r>
      <w:proofErr w:type="spellEnd"/>
      <w:r>
        <w:t xml:space="preserve"> </w:t>
      </w:r>
      <w:proofErr w:type="spellStart"/>
      <w:r>
        <w:t>eynem</w:t>
      </w:r>
      <w:proofErr w:type="spellEnd"/>
      <w:r>
        <w:t xml:space="preserve"> </w:t>
      </w:r>
      <w:proofErr w:type="spellStart"/>
      <w:r>
        <w:t>zenckischen</w:t>
      </w:r>
      <w:proofErr w:type="spellEnd"/>
      <w:r>
        <w:t xml:space="preserve">, </w:t>
      </w:r>
      <w:proofErr w:type="spellStart"/>
      <w:r>
        <w:t>hederischen</w:t>
      </w:r>
      <w:proofErr w:type="spellEnd"/>
      <w:r>
        <w:t xml:space="preserve"> ein </w:t>
      </w:r>
      <w:proofErr w:type="spellStart"/>
      <w:r>
        <w:t>tugentsamen</w:t>
      </w:r>
      <w:proofErr w:type="spellEnd"/>
      <w:r>
        <w:t xml:space="preserve"> </w:t>
      </w:r>
      <w:proofErr w:type="spellStart"/>
      <w:r>
        <w:t>vnd</w:t>
      </w:r>
      <w:proofErr w:type="spellEnd"/>
      <w:r>
        <w:t xml:space="preserve"> langmütigen, </w:t>
      </w:r>
      <w:proofErr w:type="spellStart"/>
      <w:r>
        <w:t>auß</w:t>
      </w:r>
      <w:proofErr w:type="spellEnd"/>
      <w:r>
        <w:t xml:space="preserve"> </w:t>
      </w:r>
      <w:proofErr w:type="spellStart"/>
      <w:r>
        <w:t>eynem</w:t>
      </w:r>
      <w:proofErr w:type="spellEnd"/>
      <w:r>
        <w:t xml:space="preserve"> </w:t>
      </w:r>
      <w:proofErr w:type="spellStart"/>
      <w:r>
        <w:t>pochischen</w:t>
      </w:r>
      <w:proofErr w:type="spellEnd"/>
      <w:r>
        <w:t xml:space="preserve"> </w:t>
      </w:r>
      <w:proofErr w:type="spellStart"/>
      <w:r>
        <w:t>vnd</w:t>
      </w:r>
      <w:proofErr w:type="spellEnd"/>
      <w:r>
        <w:t xml:space="preserve"> </w:t>
      </w:r>
      <w:proofErr w:type="spellStart"/>
      <w:r>
        <w:t>empörischen</w:t>
      </w:r>
      <w:proofErr w:type="spellEnd"/>
      <w:r>
        <w:t xml:space="preserve"> ein </w:t>
      </w:r>
      <w:proofErr w:type="spellStart"/>
      <w:r>
        <w:t>gedültigen</w:t>
      </w:r>
      <w:proofErr w:type="spellEnd"/>
      <w:r>
        <w:t xml:space="preserve"> in allen widerwertigen </w:t>
      </w:r>
      <w:proofErr w:type="spellStart"/>
      <w:r>
        <w:t>sachen</w:t>
      </w:r>
      <w:proofErr w:type="spellEnd"/>
      <w:r>
        <w:t xml:space="preserve"> </w:t>
      </w:r>
      <w:proofErr w:type="spellStart"/>
      <w:r>
        <w:t>vnd</w:t>
      </w:r>
      <w:proofErr w:type="spellEnd"/>
      <w:r>
        <w:t xml:space="preserve"> bürden, </w:t>
      </w:r>
      <w:proofErr w:type="spellStart"/>
      <w:r>
        <w:t>nit</w:t>
      </w:r>
      <w:proofErr w:type="spellEnd"/>
      <w:r>
        <w:t xml:space="preserve"> </w:t>
      </w:r>
      <w:proofErr w:type="spellStart"/>
      <w:r>
        <w:t>vngedültig</w:t>
      </w:r>
      <w:proofErr w:type="spellEnd"/>
      <w:r>
        <w:t xml:space="preserve"> </w:t>
      </w:r>
      <w:proofErr w:type="spellStart"/>
      <w:r>
        <w:t>vnd</w:t>
      </w:r>
      <w:proofErr w:type="spellEnd"/>
      <w:r>
        <w:t xml:space="preserve"> </w:t>
      </w:r>
      <w:proofErr w:type="spellStart"/>
      <w:r>
        <w:t>streüssig</w:t>
      </w:r>
      <w:proofErr w:type="spellEnd"/>
      <w:r>
        <w:t xml:space="preserve">, sonder alles </w:t>
      </w:r>
      <w:proofErr w:type="spellStart"/>
      <w:r>
        <w:t>tregt</w:t>
      </w:r>
      <w:proofErr w:type="spellEnd"/>
      <w:r>
        <w:t xml:space="preserve">, </w:t>
      </w:r>
      <w:proofErr w:type="spellStart"/>
      <w:r>
        <w:t>leydt</w:t>
      </w:r>
      <w:proofErr w:type="spellEnd"/>
      <w:r>
        <w:t xml:space="preserve"> in dem </w:t>
      </w:r>
      <w:proofErr w:type="spellStart"/>
      <w:r>
        <w:t>herrn</w:t>
      </w:r>
      <w:proofErr w:type="spellEnd"/>
      <w:r>
        <w:t xml:space="preserve">, wie ers </w:t>
      </w:r>
      <w:proofErr w:type="spellStart"/>
      <w:r>
        <w:t>jm</w:t>
      </w:r>
      <w:proofErr w:type="spellEnd"/>
      <w:r>
        <w:t xml:space="preserve"> zuschickt, solches seyn </w:t>
      </w:r>
      <w:proofErr w:type="spellStart"/>
      <w:r>
        <w:t>Götlichen</w:t>
      </w:r>
      <w:proofErr w:type="spellEnd"/>
      <w:r>
        <w:t xml:space="preserve"> willen seyn </w:t>
      </w:r>
      <w:proofErr w:type="spellStart"/>
      <w:r>
        <w:t>erkent</w:t>
      </w:r>
      <w:proofErr w:type="spellEnd"/>
      <w:r>
        <w:t xml:space="preserve"> er </w:t>
      </w:r>
      <w:proofErr w:type="spellStart"/>
      <w:r>
        <w:t>vnd</w:t>
      </w:r>
      <w:proofErr w:type="spellEnd"/>
      <w:r>
        <w:t xml:space="preserve"> </w:t>
      </w:r>
      <w:proofErr w:type="spellStart"/>
      <w:r>
        <w:t>trewlich</w:t>
      </w:r>
      <w:proofErr w:type="spellEnd"/>
      <w:r>
        <w:t xml:space="preserve"> des </w:t>
      </w:r>
      <w:proofErr w:type="spellStart"/>
      <w:r>
        <w:t>herrn</w:t>
      </w:r>
      <w:proofErr w:type="spellEnd"/>
      <w:r>
        <w:t xml:space="preserve"> </w:t>
      </w:r>
      <w:proofErr w:type="spellStart"/>
      <w:r>
        <w:t>erwart</w:t>
      </w:r>
      <w:proofErr w:type="spellEnd"/>
      <w:r>
        <w:t xml:space="preserve">, in dem </w:t>
      </w:r>
      <w:proofErr w:type="spellStart"/>
      <w:r>
        <w:t>sawrenGot</w:t>
      </w:r>
      <w:proofErr w:type="spellEnd"/>
      <w:r>
        <w:t xml:space="preserve"> den </w:t>
      </w:r>
      <w:proofErr w:type="spellStart"/>
      <w:r>
        <w:t>herrn</w:t>
      </w:r>
      <w:proofErr w:type="spellEnd"/>
      <w:r>
        <w:t xml:space="preserve"> als </w:t>
      </w:r>
      <w:proofErr w:type="spellStart"/>
      <w:r>
        <w:t>wol</w:t>
      </w:r>
      <w:proofErr w:type="spellEnd"/>
      <w:r>
        <w:t xml:space="preserve"> lobet als </w:t>
      </w:r>
      <w:proofErr w:type="spellStart"/>
      <w:r>
        <w:t>jm</w:t>
      </w:r>
      <w:proofErr w:type="spellEnd"/>
      <w:r>
        <w:t xml:space="preserve"> </w:t>
      </w:r>
      <w:proofErr w:type="spellStart"/>
      <w:r>
        <w:t>süessen</w:t>
      </w:r>
      <w:proofErr w:type="spellEnd"/>
      <w:r>
        <w:t xml:space="preserve">, </w:t>
      </w:r>
      <w:proofErr w:type="spellStart"/>
      <w:r>
        <w:t>jm</w:t>
      </w:r>
      <w:proofErr w:type="spellEnd"/>
      <w:r>
        <w:t xml:space="preserve"> </w:t>
      </w:r>
      <w:proofErr w:type="spellStart"/>
      <w:r>
        <w:t>kreütz</w:t>
      </w:r>
      <w:proofErr w:type="spellEnd"/>
      <w:r>
        <w:t xml:space="preserve"> </w:t>
      </w:r>
      <w:proofErr w:type="spellStart"/>
      <w:r>
        <w:t>frölich</w:t>
      </w:r>
      <w:proofErr w:type="spellEnd"/>
      <w:r>
        <w:t xml:space="preserve"> ist als jm glück, gewiß ist er, das der </w:t>
      </w:r>
      <w:proofErr w:type="spellStart"/>
      <w:r>
        <w:t>herr</w:t>
      </w:r>
      <w:proofErr w:type="spellEnd"/>
      <w:r>
        <w:t xml:space="preserve">, wie streng ers mit jm handelt, das ers gut </w:t>
      </w:r>
      <w:proofErr w:type="spellStart"/>
      <w:r>
        <w:t>gemeynt</w:t>
      </w:r>
      <w:proofErr w:type="spellEnd"/>
      <w:r>
        <w:t xml:space="preserve"> </w:t>
      </w:r>
      <w:proofErr w:type="spellStart"/>
      <w:r>
        <w:t>vnd</w:t>
      </w:r>
      <w:proofErr w:type="spellEnd"/>
      <w:r>
        <w:t xml:space="preserve"> </w:t>
      </w:r>
      <w:proofErr w:type="spellStart"/>
      <w:r>
        <w:t>jn</w:t>
      </w:r>
      <w:proofErr w:type="spellEnd"/>
      <w:r>
        <w:t xml:space="preserve"> für ein </w:t>
      </w:r>
      <w:proofErr w:type="spellStart"/>
      <w:r>
        <w:t>trewen</w:t>
      </w:r>
      <w:proofErr w:type="spellEnd"/>
      <w:r>
        <w:t xml:space="preserve">, </w:t>
      </w:r>
      <w:proofErr w:type="spellStart"/>
      <w:r>
        <w:t>freüntlichen</w:t>
      </w:r>
      <w:proofErr w:type="spellEnd"/>
      <w:r>
        <w:t xml:space="preserve"> </w:t>
      </w:r>
      <w:proofErr w:type="spellStart"/>
      <w:r>
        <w:t>vatter</w:t>
      </w:r>
      <w:proofErr w:type="spellEnd"/>
      <w:r>
        <w:t xml:space="preserve"> </w:t>
      </w:r>
      <w:proofErr w:type="spellStart"/>
      <w:r>
        <w:t>helt</w:t>
      </w:r>
      <w:proofErr w:type="spellEnd"/>
      <w:r>
        <w:t xml:space="preserve">, </w:t>
      </w:r>
      <w:proofErr w:type="spellStart"/>
      <w:r>
        <w:t>seynem</w:t>
      </w:r>
      <w:proofErr w:type="spellEnd"/>
      <w:r>
        <w:t xml:space="preserve"> </w:t>
      </w:r>
      <w:proofErr w:type="spellStart"/>
      <w:r>
        <w:t>kindt</w:t>
      </w:r>
      <w:proofErr w:type="spellEnd"/>
      <w:r>
        <w:t xml:space="preserve"> </w:t>
      </w:r>
      <w:proofErr w:type="spellStart"/>
      <w:r>
        <w:t>nit</w:t>
      </w:r>
      <w:proofErr w:type="spellEnd"/>
      <w:r>
        <w:t xml:space="preserve"> </w:t>
      </w:r>
      <w:proofErr w:type="spellStart"/>
      <w:r>
        <w:t>mer</w:t>
      </w:r>
      <w:proofErr w:type="spellEnd"/>
      <w:r>
        <w:t xml:space="preserve"> </w:t>
      </w:r>
      <w:proofErr w:type="spellStart"/>
      <w:r>
        <w:t>versüchung</w:t>
      </w:r>
      <w:proofErr w:type="spellEnd"/>
      <w:r>
        <w:t xml:space="preserve">, </w:t>
      </w:r>
      <w:proofErr w:type="spellStart"/>
      <w:r>
        <w:t>kreütz</w:t>
      </w:r>
      <w:proofErr w:type="spellEnd"/>
      <w:r>
        <w:t xml:space="preserve">, </w:t>
      </w:r>
      <w:proofErr w:type="spellStart"/>
      <w:r>
        <w:t>verfolgung</w:t>
      </w:r>
      <w:proofErr w:type="spellEnd"/>
      <w:r>
        <w:t xml:space="preserve">, bürde </w:t>
      </w:r>
      <w:proofErr w:type="spellStart"/>
      <w:r>
        <w:t>vfflegen</w:t>
      </w:r>
      <w:proofErr w:type="spellEnd"/>
      <w:r>
        <w:t xml:space="preserve"> </w:t>
      </w:r>
      <w:proofErr w:type="spellStart"/>
      <w:r>
        <w:t>wirdt</w:t>
      </w:r>
      <w:proofErr w:type="spellEnd"/>
      <w:r>
        <w:t xml:space="preserve">, dann es tragen mag, das </w:t>
      </w:r>
      <w:proofErr w:type="spellStart"/>
      <w:r>
        <w:t>kindt</w:t>
      </w:r>
      <w:proofErr w:type="spellEnd"/>
      <w:r>
        <w:t xml:space="preserve"> zu </w:t>
      </w:r>
      <w:proofErr w:type="spellStart"/>
      <w:r>
        <w:t>beweren</w:t>
      </w:r>
      <w:proofErr w:type="spellEnd"/>
      <w:r>
        <w:t xml:space="preserve">, wie das </w:t>
      </w:r>
      <w:proofErr w:type="spellStart"/>
      <w:r>
        <w:t>golt</w:t>
      </w:r>
      <w:proofErr w:type="spellEnd"/>
      <w:r>
        <w:t xml:space="preserve"> </w:t>
      </w:r>
      <w:proofErr w:type="spellStart"/>
      <w:r>
        <w:t>jm</w:t>
      </w:r>
      <w:proofErr w:type="spellEnd"/>
      <w:r>
        <w:t xml:space="preserve"> </w:t>
      </w:r>
      <w:proofErr w:type="spellStart"/>
      <w:r>
        <w:t>frewer</w:t>
      </w:r>
      <w:proofErr w:type="spellEnd"/>
      <w:r>
        <w:t xml:space="preserve"> </w:t>
      </w:r>
      <w:proofErr w:type="spellStart"/>
      <w:r>
        <w:t>gereynigt</w:t>
      </w:r>
      <w:proofErr w:type="spellEnd"/>
      <w:r>
        <w:t xml:space="preserve"> </w:t>
      </w:r>
      <w:proofErr w:type="spellStart"/>
      <w:r>
        <w:t>vnd</w:t>
      </w:r>
      <w:proofErr w:type="spellEnd"/>
      <w:r>
        <w:t xml:space="preserve"> </w:t>
      </w:r>
      <w:proofErr w:type="spellStart"/>
      <w:r>
        <w:t>nit</w:t>
      </w:r>
      <w:proofErr w:type="spellEnd"/>
      <w:r>
        <w:t xml:space="preserve"> dadurch </w:t>
      </w:r>
      <w:proofErr w:type="spellStart"/>
      <w:r>
        <w:t>gemyndert</w:t>
      </w:r>
      <w:proofErr w:type="spellEnd"/>
      <w:r>
        <w:t xml:space="preserve"> </w:t>
      </w:r>
      <w:proofErr w:type="spellStart"/>
      <w:r>
        <w:t>wirt</w:t>
      </w:r>
      <w:proofErr w:type="spellEnd"/>
      <w:r>
        <w:t xml:space="preserve">, sonder </w:t>
      </w:r>
      <w:proofErr w:type="spellStart"/>
      <w:r>
        <w:t>geseübert</w:t>
      </w:r>
      <w:proofErr w:type="spellEnd"/>
      <w:r>
        <w:t xml:space="preserve">. Hie stecht </w:t>
      </w:r>
      <w:proofErr w:type="spellStart"/>
      <w:r>
        <w:t>jr</w:t>
      </w:r>
      <w:proofErr w:type="spellEnd"/>
      <w:r>
        <w:t xml:space="preserve"> klärlich auch in den rechtgeschaffen </w:t>
      </w:r>
      <w:proofErr w:type="spellStart"/>
      <w:r>
        <w:t>Euangelischen</w:t>
      </w:r>
      <w:proofErr w:type="spellEnd"/>
      <w:r>
        <w:t xml:space="preserve"> </w:t>
      </w:r>
      <w:proofErr w:type="spellStart"/>
      <w:r>
        <w:t>menschen</w:t>
      </w:r>
      <w:proofErr w:type="spellEnd"/>
      <w:r>
        <w:t xml:space="preserve"> in einer prob</w:t>
      </w:r>
      <w:r>
        <w:rPr>
          <w:rStyle w:val="Endnotenzeichen"/>
        </w:rPr>
        <w:endnoteReference w:id="7"/>
      </w:r>
      <w:r>
        <w:t xml:space="preserve">. Das </w:t>
      </w:r>
      <w:proofErr w:type="spellStart"/>
      <w:r>
        <w:t>euangelium</w:t>
      </w:r>
      <w:proofErr w:type="spellEnd"/>
      <w:r>
        <w:t xml:space="preserve">, das </w:t>
      </w:r>
      <w:proofErr w:type="spellStart"/>
      <w:r>
        <w:t>wort</w:t>
      </w:r>
      <w:proofErr w:type="spellEnd"/>
      <w:r>
        <w:t xml:space="preserve"> </w:t>
      </w:r>
      <w:proofErr w:type="spellStart"/>
      <w:r>
        <w:t>gottes</w:t>
      </w:r>
      <w:proofErr w:type="spellEnd"/>
      <w:r>
        <w:t xml:space="preserve">, </w:t>
      </w:r>
      <w:proofErr w:type="spellStart"/>
      <w:r>
        <w:t>nit</w:t>
      </w:r>
      <w:proofErr w:type="spellEnd"/>
      <w:r>
        <w:t xml:space="preserve"> </w:t>
      </w:r>
      <w:proofErr w:type="spellStart"/>
      <w:r>
        <w:t>vffgelauff</w:t>
      </w:r>
      <w:proofErr w:type="spellEnd"/>
      <w:r>
        <w:t xml:space="preserve">, Rott, </w:t>
      </w:r>
      <w:proofErr w:type="spellStart"/>
      <w:r>
        <w:t>empörung</w:t>
      </w:r>
      <w:proofErr w:type="spellEnd"/>
      <w:r>
        <w:t xml:space="preserve">, macht, </w:t>
      </w:r>
      <w:proofErr w:type="spellStart"/>
      <w:r>
        <w:t>nit</w:t>
      </w:r>
      <w:proofErr w:type="spellEnd"/>
      <w:r>
        <w:t xml:space="preserve"> </w:t>
      </w:r>
      <w:proofErr w:type="spellStart"/>
      <w:r>
        <w:t>vnfriden</w:t>
      </w:r>
      <w:proofErr w:type="spellEnd"/>
      <w:r>
        <w:t xml:space="preserve">, </w:t>
      </w:r>
      <w:proofErr w:type="spellStart"/>
      <w:r>
        <w:t>vnd</w:t>
      </w:r>
      <w:proofErr w:type="spellEnd"/>
      <w:r>
        <w:t xml:space="preserve"> die </w:t>
      </w:r>
      <w:proofErr w:type="spellStart"/>
      <w:r>
        <w:t>solchs</w:t>
      </w:r>
      <w:proofErr w:type="spellEnd"/>
      <w:r>
        <w:t xml:space="preserve"> machen, mögen sich in </w:t>
      </w:r>
      <w:proofErr w:type="spellStart"/>
      <w:r>
        <w:t>keynen</w:t>
      </w:r>
      <w:proofErr w:type="spellEnd"/>
      <w:r>
        <w:t xml:space="preserve"> weg des Christlichen namens </w:t>
      </w:r>
      <w:proofErr w:type="spellStart"/>
      <w:r>
        <w:t>berümen</w:t>
      </w:r>
      <w:proofErr w:type="spellEnd"/>
      <w:r>
        <w:t xml:space="preserve">. Dann </w:t>
      </w:r>
      <w:proofErr w:type="spellStart"/>
      <w:r>
        <w:t>diesse</w:t>
      </w:r>
      <w:proofErr w:type="spellEnd"/>
      <w:r>
        <w:t xml:space="preserve"> </w:t>
      </w:r>
      <w:proofErr w:type="spellStart"/>
      <w:r>
        <w:t>vffrürischen</w:t>
      </w:r>
      <w:proofErr w:type="spellEnd"/>
      <w:r>
        <w:t xml:space="preserve">, </w:t>
      </w:r>
      <w:proofErr w:type="spellStart"/>
      <w:r>
        <w:t>empörischen</w:t>
      </w:r>
      <w:proofErr w:type="spellEnd"/>
      <w:r>
        <w:t xml:space="preserve">, </w:t>
      </w:r>
      <w:proofErr w:type="spellStart"/>
      <w:r>
        <w:t>eygennütze</w:t>
      </w:r>
      <w:proofErr w:type="spellEnd"/>
      <w:r>
        <w:t xml:space="preserve">, </w:t>
      </w:r>
      <w:proofErr w:type="spellStart"/>
      <w:r>
        <w:t>geyttig</w:t>
      </w:r>
      <w:proofErr w:type="spellEnd"/>
      <w:r>
        <w:t xml:space="preserve"> </w:t>
      </w:r>
      <w:proofErr w:type="spellStart"/>
      <w:r>
        <w:t>menschen</w:t>
      </w:r>
      <w:proofErr w:type="spellEnd"/>
      <w:r>
        <w:t xml:space="preserve"> haben </w:t>
      </w:r>
      <w:proofErr w:type="spellStart"/>
      <w:r>
        <w:t>keyn</w:t>
      </w:r>
      <w:proofErr w:type="spellEnd"/>
      <w:r>
        <w:t xml:space="preserve"> </w:t>
      </w:r>
      <w:proofErr w:type="spellStart"/>
      <w:r>
        <w:t>theyl</w:t>
      </w:r>
      <w:proofErr w:type="spellEnd"/>
      <w:r>
        <w:t xml:space="preserve"> am </w:t>
      </w:r>
      <w:proofErr w:type="spellStart"/>
      <w:r>
        <w:t>reych</w:t>
      </w:r>
      <w:proofErr w:type="spellEnd"/>
      <w:r>
        <w:t xml:space="preserve"> (das ist am </w:t>
      </w:r>
      <w:proofErr w:type="spellStart"/>
      <w:r>
        <w:t>Euangelio</w:t>
      </w:r>
      <w:proofErr w:type="spellEnd"/>
      <w:r>
        <w:t xml:space="preserve">) </w:t>
      </w:r>
      <w:proofErr w:type="spellStart"/>
      <w:r>
        <w:t>gottes</w:t>
      </w:r>
      <w:proofErr w:type="spellEnd"/>
      <w:r>
        <w:t xml:space="preserve">. </w:t>
      </w:r>
      <w:proofErr w:type="spellStart"/>
      <w:r>
        <w:t>Darumb</w:t>
      </w:r>
      <w:proofErr w:type="spellEnd"/>
      <w:r>
        <w:t xml:space="preserve"> sie ehe </w:t>
      </w:r>
      <w:proofErr w:type="spellStart"/>
      <w:r>
        <w:t>brüder</w:t>
      </w:r>
      <w:proofErr w:type="spellEnd"/>
      <w:r>
        <w:t xml:space="preserve"> in der </w:t>
      </w:r>
      <w:proofErr w:type="spellStart"/>
      <w:r>
        <w:t>kisten</w:t>
      </w:r>
      <w:proofErr w:type="spellEnd"/>
      <w:r>
        <w:rPr>
          <w:rStyle w:val="Endnotenzeichen"/>
        </w:rPr>
        <w:endnoteReference w:id="8"/>
      </w:r>
      <w:r>
        <w:t xml:space="preserve">, dann </w:t>
      </w:r>
      <w:proofErr w:type="spellStart"/>
      <w:r>
        <w:t>brüder</w:t>
      </w:r>
      <w:proofErr w:type="spellEnd"/>
      <w:r>
        <w:t xml:space="preserve"> in Christo </w:t>
      </w:r>
      <w:proofErr w:type="spellStart"/>
      <w:r>
        <w:t>genent</w:t>
      </w:r>
      <w:proofErr w:type="spellEnd"/>
      <w:r>
        <w:t xml:space="preserve"> sollen werden. Das </w:t>
      </w:r>
      <w:proofErr w:type="spellStart"/>
      <w:r>
        <w:t>Euangelium</w:t>
      </w:r>
      <w:proofErr w:type="spellEnd"/>
      <w:r>
        <w:t xml:space="preserve"> </w:t>
      </w:r>
      <w:proofErr w:type="spellStart"/>
      <w:r>
        <w:t>gottes</w:t>
      </w:r>
      <w:proofErr w:type="spellEnd"/>
      <w:r>
        <w:t xml:space="preserve"> macht </w:t>
      </w:r>
      <w:proofErr w:type="spellStart"/>
      <w:r>
        <w:t>fried</w:t>
      </w:r>
      <w:proofErr w:type="spellEnd"/>
      <w:r>
        <w:t xml:space="preserve"> </w:t>
      </w:r>
      <w:proofErr w:type="spellStart"/>
      <w:r>
        <w:t>vnd</w:t>
      </w:r>
      <w:proofErr w:type="spellEnd"/>
      <w:r>
        <w:t xml:space="preserve"> </w:t>
      </w:r>
      <w:proofErr w:type="spellStart"/>
      <w:r>
        <w:t>freüd</w:t>
      </w:r>
      <w:proofErr w:type="spellEnd"/>
      <w:r>
        <w:t xml:space="preserve"> denen, die es im glauben </w:t>
      </w:r>
      <w:proofErr w:type="spellStart"/>
      <w:r>
        <w:t>annemen</w:t>
      </w:r>
      <w:proofErr w:type="spellEnd"/>
      <w:r>
        <w:t xml:space="preserve">. Der glaub macht </w:t>
      </w:r>
      <w:proofErr w:type="spellStart"/>
      <w:r>
        <w:t>thettig</w:t>
      </w:r>
      <w:proofErr w:type="spellEnd"/>
      <w:r>
        <w:t xml:space="preserve">, demütig, gehorsam, göttlich </w:t>
      </w:r>
      <w:proofErr w:type="spellStart"/>
      <w:r>
        <w:t>volck</w:t>
      </w:r>
      <w:proofErr w:type="spellEnd"/>
      <w:r>
        <w:t xml:space="preserve">, das in den </w:t>
      </w:r>
      <w:proofErr w:type="spellStart"/>
      <w:r>
        <w:t>herren</w:t>
      </w:r>
      <w:proofErr w:type="spellEnd"/>
      <w:r>
        <w:t xml:space="preserve"> </w:t>
      </w:r>
      <w:proofErr w:type="spellStart"/>
      <w:r>
        <w:t>alleyn</w:t>
      </w:r>
      <w:proofErr w:type="spellEnd"/>
      <w:r>
        <w:t xml:space="preserve"> </w:t>
      </w:r>
      <w:proofErr w:type="spellStart"/>
      <w:r>
        <w:t>vertrawt</w:t>
      </w:r>
      <w:proofErr w:type="spellEnd"/>
      <w:r>
        <w:t xml:space="preserve">, hofft, alles guts sich zu Gott </w:t>
      </w:r>
      <w:proofErr w:type="spellStart"/>
      <w:r>
        <w:t>versicht</w:t>
      </w:r>
      <w:proofErr w:type="spellEnd"/>
      <w:r>
        <w:t xml:space="preserve">, </w:t>
      </w:r>
      <w:proofErr w:type="spellStart"/>
      <w:r>
        <w:t>jn</w:t>
      </w:r>
      <w:proofErr w:type="spellEnd"/>
      <w:r>
        <w:t xml:space="preserve"> ob allen dingen </w:t>
      </w:r>
      <w:proofErr w:type="spellStart"/>
      <w:r>
        <w:t>liept</w:t>
      </w:r>
      <w:proofErr w:type="spellEnd"/>
      <w:r>
        <w:t xml:space="preserve">, </w:t>
      </w:r>
      <w:proofErr w:type="spellStart"/>
      <w:r>
        <w:t>jn</w:t>
      </w:r>
      <w:proofErr w:type="spellEnd"/>
      <w:r>
        <w:t xml:space="preserve"> </w:t>
      </w:r>
      <w:proofErr w:type="spellStart"/>
      <w:r>
        <w:t>fürcht</w:t>
      </w:r>
      <w:proofErr w:type="spellEnd"/>
      <w:r>
        <w:t xml:space="preserve"> </w:t>
      </w:r>
      <w:proofErr w:type="spellStart"/>
      <w:r>
        <w:t>vnnd</w:t>
      </w:r>
      <w:proofErr w:type="spellEnd"/>
      <w:r>
        <w:t xml:space="preserve"> seinem </w:t>
      </w:r>
      <w:proofErr w:type="spellStart"/>
      <w:r>
        <w:t>nebenmenschen</w:t>
      </w:r>
      <w:proofErr w:type="spellEnd"/>
      <w:r>
        <w:t xml:space="preserve"> </w:t>
      </w:r>
      <w:proofErr w:type="spellStart"/>
      <w:r>
        <w:t>willigklich</w:t>
      </w:r>
      <w:proofErr w:type="spellEnd"/>
      <w:r>
        <w:t xml:space="preserve"> dienet mit </w:t>
      </w:r>
      <w:proofErr w:type="spellStart"/>
      <w:r>
        <w:t>leyb</w:t>
      </w:r>
      <w:proofErr w:type="spellEnd"/>
      <w:r>
        <w:t xml:space="preserve"> </w:t>
      </w:r>
      <w:proofErr w:type="spellStart"/>
      <w:r>
        <w:t>vnd</w:t>
      </w:r>
      <w:proofErr w:type="spellEnd"/>
      <w:r>
        <w:t xml:space="preserve"> gut, </w:t>
      </w:r>
      <w:proofErr w:type="spellStart"/>
      <w:r>
        <w:t>schedigt</w:t>
      </w:r>
      <w:proofErr w:type="spellEnd"/>
      <w:r>
        <w:t xml:space="preserve"> </w:t>
      </w:r>
      <w:proofErr w:type="spellStart"/>
      <w:r>
        <w:t>niemandts</w:t>
      </w:r>
      <w:proofErr w:type="spellEnd"/>
      <w:r>
        <w:t xml:space="preserve">, </w:t>
      </w:r>
      <w:proofErr w:type="spellStart"/>
      <w:r>
        <w:t>leydet</w:t>
      </w:r>
      <w:proofErr w:type="spellEnd"/>
      <w:r>
        <w:t xml:space="preserve"> gern schaden </w:t>
      </w:r>
      <w:proofErr w:type="spellStart"/>
      <w:r>
        <w:t>vnd</w:t>
      </w:r>
      <w:proofErr w:type="spellEnd"/>
      <w:r>
        <w:t xml:space="preserve"> </w:t>
      </w:r>
      <w:proofErr w:type="spellStart"/>
      <w:r>
        <w:t>verfolgung</w:t>
      </w:r>
      <w:proofErr w:type="spellEnd"/>
      <w:r>
        <w:t xml:space="preserve">; alle seine </w:t>
      </w:r>
      <w:proofErr w:type="spellStart"/>
      <w:r>
        <w:t>werck</w:t>
      </w:r>
      <w:proofErr w:type="spellEnd"/>
      <w:r>
        <w:t xml:space="preserve"> sein geordnet zu nutz </w:t>
      </w:r>
      <w:proofErr w:type="spellStart"/>
      <w:r>
        <w:t>vnd</w:t>
      </w:r>
      <w:proofErr w:type="spellEnd"/>
      <w:r>
        <w:t xml:space="preserve"> dienst seins </w:t>
      </w:r>
      <w:proofErr w:type="spellStart"/>
      <w:r>
        <w:t>negsten</w:t>
      </w:r>
      <w:proofErr w:type="spellEnd"/>
      <w:r>
        <w:t xml:space="preserve">, er sey </w:t>
      </w:r>
      <w:proofErr w:type="spellStart"/>
      <w:r>
        <w:t>freündt</w:t>
      </w:r>
      <w:proofErr w:type="spellEnd"/>
      <w:r>
        <w:t xml:space="preserve"> oder </w:t>
      </w:r>
      <w:proofErr w:type="spellStart"/>
      <w:r>
        <w:t>feyndt</w:t>
      </w:r>
      <w:proofErr w:type="spellEnd"/>
      <w:r>
        <w:t xml:space="preserve">, wie </w:t>
      </w:r>
      <w:proofErr w:type="spellStart"/>
      <w:r>
        <w:t>vns</w:t>
      </w:r>
      <w:proofErr w:type="spellEnd"/>
      <w:r>
        <w:t xml:space="preserve"> der </w:t>
      </w:r>
      <w:proofErr w:type="spellStart"/>
      <w:r>
        <w:t>heylandt</w:t>
      </w:r>
      <w:proofErr w:type="spellEnd"/>
      <w:r>
        <w:t xml:space="preserve"> Christus gethan. </w:t>
      </w:r>
      <w:proofErr w:type="spellStart"/>
      <w:r>
        <w:t>Darumb</w:t>
      </w:r>
      <w:proofErr w:type="spellEnd"/>
      <w:r>
        <w:t xml:space="preserve"> sein alle die nit Christen, die sich </w:t>
      </w:r>
      <w:proofErr w:type="spellStart"/>
      <w:r>
        <w:t>Euangelisch</w:t>
      </w:r>
      <w:proofErr w:type="spellEnd"/>
      <w:r>
        <w:t xml:space="preserve"> nennen </w:t>
      </w:r>
      <w:proofErr w:type="spellStart"/>
      <w:r>
        <w:t>vnd</w:t>
      </w:r>
      <w:proofErr w:type="spellEnd"/>
      <w:r>
        <w:t xml:space="preserve"> sein </w:t>
      </w:r>
      <w:proofErr w:type="spellStart"/>
      <w:r>
        <w:t>bereyt</w:t>
      </w:r>
      <w:proofErr w:type="spellEnd"/>
      <w:r>
        <w:t xml:space="preserve"> </w:t>
      </w:r>
      <w:proofErr w:type="spellStart"/>
      <w:r>
        <w:t>jrem</w:t>
      </w:r>
      <w:proofErr w:type="spellEnd"/>
      <w:r>
        <w:t xml:space="preserve"> </w:t>
      </w:r>
      <w:proofErr w:type="spellStart"/>
      <w:r>
        <w:t>nechsten</w:t>
      </w:r>
      <w:proofErr w:type="spellEnd"/>
      <w:r>
        <w:t xml:space="preserve"> schaden zu fügen an </w:t>
      </w:r>
      <w:proofErr w:type="spellStart"/>
      <w:r>
        <w:t>leyb</w:t>
      </w:r>
      <w:proofErr w:type="spellEnd"/>
      <w:r>
        <w:t xml:space="preserve">, </w:t>
      </w:r>
      <w:proofErr w:type="spellStart"/>
      <w:r>
        <w:t>seel</w:t>
      </w:r>
      <w:proofErr w:type="spellEnd"/>
      <w:r>
        <w:t xml:space="preserve">, </w:t>
      </w:r>
      <w:proofErr w:type="spellStart"/>
      <w:r>
        <w:t>eer</w:t>
      </w:r>
      <w:proofErr w:type="spellEnd"/>
      <w:r>
        <w:t xml:space="preserve"> </w:t>
      </w:r>
      <w:proofErr w:type="spellStart"/>
      <w:r>
        <w:t>vnd</w:t>
      </w:r>
      <w:proofErr w:type="spellEnd"/>
      <w:r>
        <w:t xml:space="preserve"> gut. Es sein </w:t>
      </w:r>
      <w:proofErr w:type="spellStart"/>
      <w:r>
        <w:t>Türcken</w:t>
      </w:r>
      <w:proofErr w:type="spellEnd"/>
      <w:r>
        <w:rPr>
          <w:rStyle w:val="Endnotenzeichen"/>
        </w:rPr>
        <w:endnoteReference w:id="9"/>
      </w:r>
      <w:r>
        <w:t xml:space="preserve"> </w:t>
      </w:r>
      <w:proofErr w:type="spellStart"/>
      <w:r>
        <w:t>vnder</w:t>
      </w:r>
      <w:proofErr w:type="spellEnd"/>
      <w:r>
        <w:t xml:space="preserve"> dem </w:t>
      </w:r>
      <w:proofErr w:type="spellStart"/>
      <w:r>
        <w:t>namen</w:t>
      </w:r>
      <w:proofErr w:type="spellEnd"/>
      <w:r>
        <w:t xml:space="preserve"> Christo. Am </w:t>
      </w:r>
      <w:proofErr w:type="spellStart"/>
      <w:r>
        <w:t>gesang</w:t>
      </w:r>
      <w:proofErr w:type="spellEnd"/>
      <w:r>
        <w:t xml:space="preserve"> hört </w:t>
      </w:r>
      <w:proofErr w:type="spellStart"/>
      <w:r>
        <w:t>mann</w:t>
      </w:r>
      <w:proofErr w:type="spellEnd"/>
      <w:r>
        <w:t xml:space="preserve"> </w:t>
      </w:r>
      <w:proofErr w:type="spellStart"/>
      <w:r>
        <w:t>wol</w:t>
      </w:r>
      <w:proofErr w:type="spellEnd"/>
      <w:r>
        <w:t xml:space="preserve">, was für ein </w:t>
      </w:r>
      <w:proofErr w:type="spellStart"/>
      <w:r>
        <w:t>vogel</w:t>
      </w:r>
      <w:proofErr w:type="spellEnd"/>
      <w:r>
        <w:t xml:space="preserve"> ist. Die </w:t>
      </w:r>
      <w:proofErr w:type="spellStart"/>
      <w:r>
        <w:t>frücht</w:t>
      </w:r>
      <w:proofErr w:type="spellEnd"/>
      <w:r>
        <w:t xml:space="preserve"> verrathen den </w:t>
      </w:r>
      <w:proofErr w:type="spellStart"/>
      <w:r>
        <w:t>baüm</w:t>
      </w:r>
      <w:proofErr w:type="spellEnd"/>
      <w:r>
        <w:t xml:space="preserve">, er sey als </w:t>
      </w:r>
      <w:proofErr w:type="spellStart"/>
      <w:r>
        <w:t>gleyßnerisch</w:t>
      </w:r>
      <w:proofErr w:type="spellEnd"/>
      <w:r>
        <w:t xml:space="preserve"> von </w:t>
      </w:r>
      <w:proofErr w:type="spellStart"/>
      <w:r>
        <w:t>bletter</w:t>
      </w:r>
      <w:proofErr w:type="spellEnd"/>
      <w:r>
        <w:t xml:space="preserve"> wie er </w:t>
      </w:r>
      <w:proofErr w:type="spellStart"/>
      <w:r>
        <w:t>woll</w:t>
      </w:r>
      <w:proofErr w:type="spellEnd"/>
      <w:r>
        <w:t xml:space="preserve">. </w:t>
      </w:r>
      <w:proofErr w:type="spellStart"/>
      <w:r>
        <w:t>weren</w:t>
      </w:r>
      <w:proofErr w:type="spellEnd"/>
      <w:r>
        <w:t xml:space="preserve"> sie recht Christen </w:t>
      </w:r>
      <w:proofErr w:type="spellStart"/>
      <w:r>
        <w:t>vnd</w:t>
      </w:r>
      <w:proofErr w:type="spellEnd"/>
      <w:r>
        <w:t xml:space="preserve"> </w:t>
      </w:r>
      <w:proofErr w:type="spellStart"/>
      <w:r>
        <w:t>Euangelisch</w:t>
      </w:r>
      <w:proofErr w:type="spellEnd"/>
      <w:r>
        <w:t xml:space="preserve"> </w:t>
      </w:r>
      <w:proofErr w:type="spellStart"/>
      <w:r>
        <w:t>brüder</w:t>
      </w:r>
      <w:proofErr w:type="spellEnd"/>
      <w:r>
        <w:t xml:space="preserve">, so </w:t>
      </w:r>
      <w:proofErr w:type="spellStart"/>
      <w:r>
        <w:t>weren</w:t>
      </w:r>
      <w:proofErr w:type="spellEnd"/>
      <w:r>
        <w:t xml:space="preserve"> sie gehorsam, willig </w:t>
      </w:r>
      <w:proofErr w:type="spellStart"/>
      <w:r>
        <w:t>yederman</w:t>
      </w:r>
      <w:proofErr w:type="spellEnd"/>
      <w:r>
        <w:t xml:space="preserve"> zu dienen, </w:t>
      </w:r>
      <w:proofErr w:type="spellStart"/>
      <w:r>
        <w:t>niemants</w:t>
      </w:r>
      <w:proofErr w:type="spellEnd"/>
      <w:r>
        <w:t xml:space="preserve"> zu schaden. Dann das </w:t>
      </w:r>
      <w:proofErr w:type="spellStart"/>
      <w:r>
        <w:t>Euangelium</w:t>
      </w:r>
      <w:proofErr w:type="spellEnd"/>
      <w:r>
        <w:t xml:space="preserve"> reutet </w:t>
      </w:r>
      <w:proofErr w:type="spellStart"/>
      <w:r>
        <w:t>auß</w:t>
      </w:r>
      <w:proofErr w:type="spellEnd"/>
      <w:r>
        <w:t xml:space="preserve"> </w:t>
      </w:r>
      <w:proofErr w:type="spellStart"/>
      <w:r>
        <w:t>zwitracht</w:t>
      </w:r>
      <w:proofErr w:type="spellEnd"/>
      <w:r>
        <w:t xml:space="preserve">, </w:t>
      </w:r>
      <w:proofErr w:type="spellStart"/>
      <w:r>
        <w:t>zang</w:t>
      </w:r>
      <w:proofErr w:type="spellEnd"/>
      <w:r>
        <w:t xml:space="preserve">, </w:t>
      </w:r>
      <w:proofErr w:type="spellStart"/>
      <w:r>
        <w:t>hader</w:t>
      </w:r>
      <w:proofErr w:type="spellEnd"/>
      <w:r>
        <w:t xml:space="preserve">, krieg </w:t>
      </w:r>
      <w:proofErr w:type="spellStart"/>
      <w:r>
        <w:t>vnd</w:t>
      </w:r>
      <w:proofErr w:type="spellEnd"/>
      <w:r>
        <w:t xml:space="preserve"> alle </w:t>
      </w:r>
      <w:proofErr w:type="spellStart"/>
      <w:r>
        <w:t>laster</w:t>
      </w:r>
      <w:proofErr w:type="spellEnd"/>
      <w:r>
        <w:t xml:space="preserve">, daher auch Esaias der Prophet Christum ein Fürsten des </w:t>
      </w:r>
      <w:proofErr w:type="spellStart"/>
      <w:r>
        <w:t>friedes</w:t>
      </w:r>
      <w:proofErr w:type="spellEnd"/>
      <w:r>
        <w:t xml:space="preserve"> nennet. Ein Christenmensch </w:t>
      </w:r>
      <w:proofErr w:type="spellStart"/>
      <w:r>
        <w:t>weyst</w:t>
      </w:r>
      <w:proofErr w:type="spellEnd"/>
      <w:r>
        <w:t xml:space="preserve"> von </w:t>
      </w:r>
      <w:proofErr w:type="spellStart"/>
      <w:r>
        <w:t>keynem</w:t>
      </w:r>
      <w:proofErr w:type="spellEnd"/>
      <w:r>
        <w:t xml:space="preserve"> </w:t>
      </w:r>
      <w:proofErr w:type="spellStart"/>
      <w:r>
        <w:t>hader</w:t>
      </w:r>
      <w:proofErr w:type="spellEnd"/>
      <w:r>
        <w:t xml:space="preserve">, </w:t>
      </w:r>
      <w:proofErr w:type="spellStart"/>
      <w:r>
        <w:t>zanck</w:t>
      </w:r>
      <w:proofErr w:type="spellEnd"/>
      <w:r>
        <w:t xml:space="preserve">, krieg Dann den, </w:t>
      </w:r>
      <w:proofErr w:type="spellStart"/>
      <w:r>
        <w:t>domit</w:t>
      </w:r>
      <w:proofErr w:type="spellEnd"/>
      <w:r>
        <w:t xml:space="preserve"> er </w:t>
      </w:r>
      <w:proofErr w:type="spellStart"/>
      <w:r>
        <w:t>selbs</w:t>
      </w:r>
      <w:proofErr w:type="spellEnd"/>
      <w:r>
        <w:t xml:space="preserve"> </w:t>
      </w:r>
      <w:proofErr w:type="spellStart"/>
      <w:r>
        <w:t>streytten</w:t>
      </w:r>
      <w:proofErr w:type="spellEnd"/>
      <w:r>
        <w:t xml:space="preserve"> thut biß in die grüben, die </w:t>
      </w:r>
      <w:proofErr w:type="spellStart"/>
      <w:r>
        <w:t>laster</w:t>
      </w:r>
      <w:proofErr w:type="spellEnd"/>
      <w:r>
        <w:t xml:space="preserve"> in </w:t>
      </w:r>
      <w:proofErr w:type="spellStart"/>
      <w:r>
        <w:t>jm</w:t>
      </w:r>
      <w:proofErr w:type="spellEnd"/>
      <w:r>
        <w:t xml:space="preserve"> </w:t>
      </w:r>
      <w:proofErr w:type="spellStart"/>
      <w:r>
        <w:t>tödt</w:t>
      </w:r>
      <w:proofErr w:type="spellEnd"/>
      <w:r>
        <w:t xml:space="preserve">, den </w:t>
      </w:r>
      <w:proofErr w:type="spellStart"/>
      <w:r>
        <w:t>teüffell</w:t>
      </w:r>
      <w:proofErr w:type="spellEnd"/>
      <w:r>
        <w:t xml:space="preserve"> </w:t>
      </w:r>
      <w:proofErr w:type="spellStart"/>
      <w:r>
        <w:t>außtreibt</w:t>
      </w:r>
      <w:proofErr w:type="spellEnd"/>
      <w:r>
        <w:t xml:space="preserve">, die </w:t>
      </w:r>
      <w:proofErr w:type="spellStart"/>
      <w:r>
        <w:t>bößen</w:t>
      </w:r>
      <w:proofErr w:type="spellEnd"/>
      <w:r>
        <w:t xml:space="preserve"> </w:t>
      </w:r>
      <w:proofErr w:type="spellStart"/>
      <w:r>
        <w:t>gelüst</w:t>
      </w:r>
      <w:proofErr w:type="spellEnd"/>
      <w:r>
        <w:t xml:space="preserve"> der </w:t>
      </w:r>
      <w:proofErr w:type="spellStart"/>
      <w:r>
        <w:t>welt</w:t>
      </w:r>
      <w:proofErr w:type="spellEnd"/>
      <w:r>
        <w:t xml:space="preserve"> </w:t>
      </w:r>
      <w:proofErr w:type="spellStart"/>
      <w:r>
        <w:t>vnd</w:t>
      </w:r>
      <w:proofErr w:type="spellEnd"/>
      <w:r>
        <w:t xml:space="preserve"> des alten Adams mit dem </w:t>
      </w:r>
      <w:proofErr w:type="spellStart"/>
      <w:r>
        <w:t>geyst</w:t>
      </w:r>
      <w:proofErr w:type="spellEnd"/>
      <w:r>
        <w:t xml:space="preserve"> </w:t>
      </w:r>
      <w:proofErr w:type="spellStart"/>
      <w:r>
        <w:t>gottes</w:t>
      </w:r>
      <w:proofErr w:type="spellEnd"/>
      <w:r>
        <w:t xml:space="preserve"> von </w:t>
      </w:r>
      <w:proofErr w:type="spellStart"/>
      <w:r>
        <w:t>jm</w:t>
      </w:r>
      <w:proofErr w:type="spellEnd"/>
      <w:r>
        <w:t xml:space="preserve"> </w:t>
      </w:r>
      <w:proofErr w:type="spellStart"/>
      <w:r>
        <w:t>gewaltigklich</w:t>
      </w:r>
      <w:proofErr w:type="spellEnd"/>
      <w:r>
        <w:t xml:space="preserve"> schlecht</w:t>
      </w:r>
      <w:r>
        <w:rPr>
          <w:rStyle w:val="Endnotenzeichen"/>
        </w:rPr>
        <w:endnoteReference w:id="10"/>
      </w:r>
      <w:r>
        <w:t xml:space="preserve">. geschicht </w:t>
      </w:r>
      <w:proofErr w:type="spellStart"/>
      <w:r>
        <w:t>jm</w:t>
      </w:r>
      <w:proofErr w:type="spellEnd"/>
      <w:r>
        <w:t xml:space="preserve"> </w:t>
      </w:r>
      <w:proofErr w:type="spellStart"/>
      <w:r>
        <w:t>vnrecht</w:t>
      </w:r>
      <w:proofErr w:type="spellEnd"/>
      <w:r>
        <w:t xml:space="preserve">, er </w:t>
      </w:r>
      <w:proofErr w:type="spellStart"/>
      <w:r>
        <w:t>dulds</w:t>
      </w:r>
      <w:proofErr w:type="spellEnd"/>
      <w:r>
        <w:t xml:space="preserve"> </w:t>
      </w:r>
      <w:proofErr w:type="spellStart"/>
      <w:r>
        <w:t>auß</w:t>
      </w:r>
      <w:proofErr w:type="spellEnd"/>
      <w:r>
        <w:t xml:space="preserve"> </w:t>
      </w:r>
      <w:proofErr w:type="spellStart"/>
      <w:r>
        <w:t>gebott</w:t>
      </w:r>
      <w:proofErr w:type="spellEnd"/>
      <w:r>
        <w:t xml:space="preserve"> des </w:t>
      </w:r>
      <w:proofErr w:type="spellStart"/>
      <w:r>
        <w:t>herren</w:t>
      </w:r>
      <w:proofErr w:type="spellEnd"/>
      <w:r>
        <w:t xml:space="preserve">, er </w:t>
      </w:r>
      <w:proofErr w:type="spellStart"/>
      <w:r>
        <w:t>widerstrept</w:t>
      </w:r>
      <w:proofErr w:type="spellEnd"/>
      <w:r>
        <w:t xml:space="preserve"> dem </w:t>
      </w:r>
      <w:proofErr w:type="spellStart"/>
      <w:r>
        <w:t>bößen</w:t>
      </w:r>
      <w:proofErr w:type="spellEnd"/>
      <w:r>
        <w:t xml:space="preserve"> </w:t>
      </w:r>
      <w:proofErr w:type="spellStart"/>
      <w:r>
        <w:t>nitt</w:t>
      </w:r>
      <w:proofErr w:type="spellEnd"/>
      <w:r>
        <w:t xml:space="preserve">, er thut guts </w:t>
      </w:r>
      <w:proofErr w:type="spellStart"/>
      <w:r>
        <w:t>vmb</w:t>
      </w:r>
      <w:proofErr w:type="spellEnd"/>
      <w:r>
        <w:t xml:space="preserve"> </w:t>
      </w:r>
      <w:proofErr w:type="spellStart"/>
      <w:r>
        <w:t>böß</w:t>
      </w:r>
      <w:proofErr w:type="spellEnd"/>
      <w:r>
        <w:t xml:space="preserve">, er liebt </w:t>
      </w:r>
      <w:proofErr w:type="spellStart"/>
      <w:r>
        <w:t>hertziglich</w:t>
      </w:r>
      <w:proofErr w:type="spellEnd"/>
      <w:r>
        <w:t xml:space="preserve"> seyn </w:t>
      </w:r>
      <w:proofErr w:type="spellStart"/>
      <w:r>
        <w:t>feyndt</w:t>
      </w:r>
      <w:proofErr w:type="spellEnd"/>
      <w:r>
        <w:t xml:space="preserve">, er </w:t>
      </w:r>
      <w:proofErr w:type="spellStart"/>
      <w:r>
        <w:t>wardt</w:t>
      </w:r>
      <w:proofErr w:type="spellEnd"/>
      <w:r>
        <w:t xml:space="preserve"> </w:t>
      </w:r>
      <w:proofErr w:type="spellStart"/>
      <w:r>
        <w:t>vff</w:t>
      </w:r>
      <w:proofErr w:type="spellEnd"/>
      <w:r>
        <w:t xml:space="preserve"> den </w:t>
      </w:r>
      <w:proofErr w:type="spellStart"/>
      <w:r>
        <w:t>herren</w:t>
      </w:r>
      <w:proofErr w:type="spellEnd"/>
      <w:r>
        <w:t xml:space="preserve">, </w:t>
      </w:r>
      <w:proofErr w:type="spellStart"/>
      <w:r>
        <w:t>Befelth</w:t>
      </w:r>
      <w:proofErr w:type="spellEnd"/>
      <w:r>
        <w:t xml:space="preserve"> </w:t>
      </w:r>
      <w:proofErr w:type="spellStart"/>
      <w:r>
        <w:t>gott</w:t>
      </w:r>
      <w:proofErr w:type="spellEnd"/>
      <w:r>
        <w:t xml:space="preserve"> den </w:t>
      </w:r>
      <w:proofErr w:type="spellStart"/>
      <w:r>
        <w:t>rach</w:t>
      </w:r>
      <w:proofErr w:type="spellEnd"/>
      <w:r>
        <w:t xml:space="preserve"> </w:t>
      </w:r>
      <w:proofErr w:type="spellStart"/>
      <w:r>
        <w:t>vnd</w:t>
      </w:r>
      <w:proofErr w:type="spellEnd"/>
      <w:r>
        <w:t xml:space="preserve"> die </w:t>
      </w:r>
      <w:proofErr w:type="spellStart"/>
      <w:r>
        <w:t>sach</w:t>
      </w:r>
      <w:proofErr w:type="spellEnd"/>
      <w:r>
        <w:t xml:space="preserve"> als einem </w:t>
      </w:r>
      <w:proofErr w:type="spellStart"/>
      <w:r>
        <w:t>trewen</w:t>
      </w:r>
      <w:proofErr w:type="spellEnd"/>
      <w:r>
        <w:t xml:space="preserve"> </w:t>
      </w:r>
      <w:proofErr w:type="spellStart"/>
      <w:r>
        <w:t>seelsorger</w:t>
      </w:r>
      <w:proofErr w:type="spellEnd"/>
      <w:r>
        <w:t xml:space="preserve"> </w:t>
      </w:r>
      <w:proofErr w:type="spellStart"/>
      <w:r>
        <w:t>vnd</w:t>
      </w:r>
      <w:proofErr w:type="spellEnd"/>
      <w:r>
        <w:t xml:space="preserve"> </w:t>
      </w:r>
      <w:proofErr w:type="spellStart"/>
      <w:r>
        <w:t>fürmünder</w:t>
      </w:r>
      <w:proofErr w:type="spellEnd"/>
      <w:r>
        <w:t xml:space="preserve">. </w:t>
      </w:r>
      <w:proofErr w:type="spellStart"/>
      <w:r>
        <w:t>Nemmet</w:t>
      </w:r>
      <w:proofErr w:type="spellEnd"/>
      <w:r>
        <w:t xml:space="preserve"> </w:t>
      </w:r>
      <w:proofErr w:type="spellStart"/>
      <w:r>
        <w:t>selbs</w:t>
      </w:r>
      <w:proofErr w:type="spellEnd"/>
      <w:r>
        <w:t xml:space="preserve"> darauß, lieben </w:t>
      </w:r>
      <w:proofErr w:type="spellStart"/>
      <w:r>
        <w:t>brüder</w:t>
      </w:r>
      <w:proofErr w:type="spellEnd"/>
      <w:r>
        <w:t xml:space="preserve"> </w:t>
      </w:r>
      <w:proofErr w:type="spellStart"/>
      <w:r>
        <w:t>vnd</w:t>
      </w:r>
      <w:proofErr w:type="spellEnd"/>
      <w:r>
        <w:t xml:space="preserve"> </w:t>
      </w:r>
      <w:proofErr w:type="spellStart"/>
      <w:r>
        <w:t>freundt</w:t>
      </w:r>
      <w:proofErr w:type="spellEnd"/>
      <w:r>
        <w:t xml:space="preserve">, ob </w:t>
      </w:r>
      <w:proofErr w:type="spellStart"/>
      <w:r>
        <w:t>jr</w:t>
      </w:r>
      <w:proofErr w:type="spellEnd"/>
      <w:r>
        <w:t xml:space="preserve"> mit </w:t>
      </w:r>
      <w:proofErr w:type="spellStart"/>
      <w:r>
        <w:t>christo</w:t>
      </w:r>
      <w:proofErr w:type="spellEnd"/>
      <w:r>
        <w:t xml:space="preserve"> </w:t>
      </w:r>
      <w:proofErr w:type="spellStart"/>
      <w:r>
        <w:t>seydt</w:t>
      </w:r>
      <w:proofErr w:type="spellEnd"/>
      <w:r>
        <w:t xml:space="preserve">, dem </w:t>
      </w:r>
      <w:proofErr w:type="spellStart"/>
      <w:r>
        <w:t>befelh</w:t>
      </w:r>
      <w:proofErr w:type="spellEnd"/>
      <w:r>
        <w:t xml:space="preserve"> Christi, </w:t>
      </w:r>
      <w:proofErr w:type="spellStart"/>
      <w:r>
        <w:t>seynen</w:t>
      </w:r>
      <w:proofErr w:type="spellEnd"/>
      <w:r>
        <w:t xml:space="preserve"> </w:t>
      </w:r>
      <w:proofErr w:type="spellStart"/>
      <w:r>
        <w:t>geheyß</w:t>
      </w:r>
      <w:proofErr w:type="spellEnd"/>
      <w:r>
        <w:t xml:space="preserve"> </w:t>
      </w:r>
      <w:proofErr w:type="spellStart"/>
      <w:r>
        <w:t>vnd</w:t>
      </w:r>
      <w:proofErr w:type="spellEnd"/>
      <w:r>
        <w:t xml:space="preserve"> </w:t>
      </w:r>
      <w:proofErr w:type="spellStart"/>
      <w:r>
        <w:t>gebotte</w:t>
      </w:r>
      <w:proofErr w:type="spellEnd"/>
      <w:r>
        <w:t xml:space="preserve"> </w:t>
      </w:r>
      <w:proofErr w:type="spellStart"/>
      <w:r>
        <w:t>nachkompt</w:t>
      </w:r>
      <w:proofErr w:type="spellEnd"/>
      <w:r>
        <w:t xml:space="preserve"> oder </w:t>
      </w:r>
      <w:proofErr w:type="spellStart"/>
      <w:r>
        <w:t>nit</w:t>
      </w:r>
      <w:proofErr w:type="spellEnd"/>
      <w:r>
        <w:t xml:space="preserve">, </w:t>
      </w:r>
      <w:proofErr w:type="spellStart"/>
      <w:r>
        <w:t>vrtheylt</w:t>
      </w:r>
      <w:proofErr w:type="spellEnd"/>
      <w:r>
        <w:t xml:space="preserve"> </w:t>
      </w:r>
      <w:proofErr w:type="spellStart"/>
      <w:r>
        <w:t>eüch</w:t>
      </w:r>
      <w:proofErr w:type="spellEnd"/>
      <w:r>
        <w:t xml:space="preserve"> </w:t>
      </w:r>
      <w:proofErr w:type="spellStart"/>
      <w:r>
        <w:t>selbs</w:t>
      </w:r>
      <w:proofErr w:type="spellEnd"/>
      <w:r>
        <w:t xml:space="preserve">! Der dem </w:t>
      </w:r>
      <w:proofErr w:type="spellStart"/>
      <w:r>
        <w:t>wort</w:t>
      </w:r>
      <w:proofErr w:type="spellEnd"/>
      <w:r>
        <w:t xml:space="preserve"> </w:t>
      </w:r>
      <w:proofErr w:type="spellStart"/>
      <w:r>
        <w:t>gottes</w:t>
      </w:r>
      <w:proofErr w:type="spellEnd"/>
      <w:r>
        <w:t xml:space="preserve"> </w:t>
      </w:r>
      <w:proofErr w:type="spellStart"/>
      <w:r>
        <w:t>nit</w:t>
      </w:r>
      <w:proofErr w:type="spellEnd"/>
      <w:r>
        <w:t xml:space="preserve"> </w:t>
      </w:r>
      <w:proofErr w:type="spellStart"/>
      <w:r>
        <w:t>nachuolgt</w:t>
      </w:r>
      <w:proofErr w:type="spellEnd"/>
      <w:r>
        <w:t xml:space="preserve"> </w:t>
      </w:r>
      <w:proofErr w:type="spellStart"/>
      <w:r>
        <w:t>vnd</w:t>
      </w:r>
      <w:proofErr w:type="spellEnd"/>
      <w:r>
        <w:t xml:space="preserve"> dem selbigen nach nit lebt, der ist </w:t>
      </w:r>
      <w:proofErr w:type="spellStart"/>
      <w:r>
        <w:t>warlich</w:t>
      </w:r>
      <w:proofErr w:type="spellEnd"/>
      <w:r>
        <w:t xml:space="preserve"> sein jünger nicht </w:t>
      </w:r>
      <w:proofErr w:type="spellStart"/>
      <w:r>
        <w:t>vnd</w:t>
      </w:r>
      <w:proofErr w:type="spellEnd"/>
      <w:r>
        <w:t xml:space="preserve"> ist </w:t>
      </w:r>
      <w:proofErr w:type="spellStart"/>
      <w:r>
        <w:t>meer</w:t>
      </w:r>
      <w:proofErr w:type="spellEnd"/>
      <w:r>
        <w:t xml:space="preserve"> ein Heyd dann ein Christ. Dann der </w:t>
      </w:r>
      <w:proofErr w:type="spellStart"/>
      <w:r>
        <w:t>herr</w:t>
      </w:r>
      <w:proofErr w:type="spellEnd"/>
      <w:r>
        <w:t xml:space="preserve"> spricht </w:t>
      </w:r>
      <w:proofErr w:type="spellStart"/>
      <w:r>
        <w:t>selbs</w:t>
      </w:r>
      <w:proofErr w:type="spellEnd"/>
      <w:r>
        <w:t xml:space="preserve">: Mein schaff hören mein </w:t>
      </w:r>
      <w:proofErr w:type="spellStart"/>
      <w:r>
        <w:t>stymm</w:t>
      </w:r>
      <w:proofErr w:type="spellEnd"/>
      <w:r>
        <w:t xml:space="preserve">, </w:t>
      </w:r>
      <w:proofErr w:type="spellStart"/>
      <w:r>
        <w:t>vnd</w:t>
      </w:r>
      <w:proofErr w:type="spellEnd"/>
      <w:r>
        <w:t xml:space="preserve"> ich kenn sie, </w:t>
      </w:r>
      <w:proofErr w:type="spellStart"/>
      <w:r>
        <w:t>vnd</w:t>
      </w:r>
      <w:proofErr w:type="spellEnd"/>
      <w:r>
        <w:t xml:space="preserve"> sie </w:t>
      </w:r>
      <w:proofErr w:type="spellStart"/>
      <w:r>
        <w:t>volgen</w:t>
      </w:r>
      <w:proofErr w:type="spellEnd"/>
      <w:r>
        <w:t xml:space="preserve"> mir nach, das ewig leben geb ich jn. </w:t>
      </w:r>
      <w:proofErr w:type="spellStart"/>
      <w:r>
        <w:t>Dieweyl</w:t>
      </w:r>
      <w:proofErr w:type="spellEnd"/>
      <w:r>
        <w:t xml:space="preserve"> aber </w:t>
      </w:r>
      <w:proofErr w:type="spellStart"/>
      <w:r>
        <w:t>jr</w:t>
      </w:r>
      <w:proofErr w:type="spellEnd"/>
      <w:r>
        <w:t xml:space="preserve"> sein </w:t>
      </w:r>
      <w:proofErr w:type="spellStart"/>
      <w:r>
        <w:t>stymm</w:t>
      </w:r>
      <w:proofErr w:type="spellEnd"/>
      <w:r>
        <w:t xml:space="preserve"> </w:t>
      </w:r>
      <w:proofErr w:type="spellStart"/>
      <w:r>
        <w:t>nit</w:t>
      </w:r>
      <w:proofErr w:type="spellEnd"/>
      <w:r>
        <w:t xml:space="preserve"> </w:t>
      </w:r>
      <w:proofErr w:type="spellStart"/>
      <w:r>
        <w:t>hörendt</w:t>
      </w:r>
      <w:proofErr w:type="spellEnd"/>
      <w:r>
        <w:t xml:space="preserve">, </w:t>
      </w:r>
      <w:proofErr w:type="spellStart"/>
      <w:r>
        <w:t>nit</w:t>
      </w:r>
      <w:proofErr w:type="spellEnd"/>
      <w:r>
        <w:t xml:space="preserve"> </w:t>
      </w:r>
      <w:proofErr w:type="spellStart"/>
      <w:r>
        <w:t>nachuolgent</w:t>
      </w:r>
      <w:proofErr w:type="spellEnd"/>
      <w:r>
        <w:t xml:space="preserve">, wie dann </w:t>
      </w:r>
      <w:proofErr w:type="spellStart"/>
      <w:r>
        <w:t>ewer</w:t>
      </w:r>
      <w:proofErr w:type="spellEnd"/>
      <w:r>
        <w:t xml:space="preserve"> </w:t>
      </w:r>
      <w:proofErr w:type="spellStart"/>
      <w:r>
        <w:t>handlung</w:t>
      </w:r>
      <w:proofErr w:type="spellEnd"/>
      <w:r>
        <w:t xml:space="preserve"> </w:t>
      </w:r>
      <w:proofErr w:type="spellStart"/>
      <w:r>
        <w:t>vnd</w:t>
      </w:r>
      <w:proofErr w:type="spellEnd"/>
      <w:r>
        <w:t xml:space="preserve"> </w:t>
      </w:r>
      <w:proofErr w:type="spellStart"/>
      <w:r>
        <w:t>werck</w:t>
      </w:r>
      <w:proofErr w:type="spellEnd"/>
      <w:r>
        <w:t xml:space="preserve"> </w:t>
      </w:r>
      <w:proofErr w:type="spellStart"/>
      <w:r>
        <w:t>selbs</w:t>
      </w:r>
      <w:proofErr w:type="spellEnd"/>
      <w:r>
        <w:t xml:space="preserve"> </w:t>
      </w:r>
      <w:proofErr w:type="spellStart"/>
      <w:r>
        <w:t>zeügnyß</w:t>
      </w:r>
      <w:proofErr w:type="spellEnd"/>
      <w:r>
        <w:t xml:space="preserve"> geben, </w:t>
      </w:r>
      <w:proofErr w:type="spellStart"/>
      <w:r>
        <w:t>vnd</w:t>
      </w:r>
      <w:proofErr w:type="spellEnd"/>
      <w:r>
        <w:t xml:space="preserve"> also </w:t>
      </w:r>
      <w:proofErr w:type="spellStart"/>
      <w:r>
        <w:t>auß</w:t>
      </w:r>
      <w:proofErr w:type="spellEnd"/>
      <w:r>
        <w:t xml:space="preserve"> dieser </w:t>
      </w:r>
      <w:proofErr w:type="spellStart"/>
      <w:r>
        <w:t>vrsach</w:t>
      </w:r>
      <w:proofErr w:type="spellEnd"/>
      <w:r>
        <w:t xml:space="preserve"> </w:t>
      </w:r>
      <w:proofErr w:type="spellStart"/>
      <w:r>
        <w:t>eüch</w:t>
      </w:r>
      <w:proofErr w:type="spellEnd"/>
      <w:r>
        <w:t xml:space="preserve"> </w:t>
      </w:r>
      <w:proofErr w:type="spellStart"/>
      <w:r>
        <w:t>selbs</w:t>
      </w:r>
      <w:proofErr w:type="spellEnd"/>
      <w:r>
        <w:t xml:space="preserve"> </w:t>
      </w:r>
      <w:proofErr w:type="spellStart"/>
      <w:r>
        <w:t>abteylt</w:t>
      </w:r>
      <w:proofErr w:type="spellEnd"/>
      <w:r>
        <w:t xml:space="preserve"> von den schaffen Christi Jesu, wie </w:t>
      </w:r>
      <w:proofErr w:type="spellStart"/>
      <w:r>
        <w:t>wil</w:t>
      </w:r>
      <w:proofErr w:type="spellEnd"/>
      <w:r>
        <w:t xml:space="preserve"> es sich </w:t>
      </w:r>
      <w:proofErr w:type="spellStart"/>
      <w:r>
        <w:t>reymen</w:t>
      </w:r>
      <w:proofErr w:type="spellEnd"/>
      <w:r>
        <w:t xml:space="preserve">, das </w:t>
      </w:r>
      <w:proofErr w:type="spellStart"/>
      <w:r>
        <w:t>jr</w:t>
      </w:r>
      <w:proofErr w:type="spellEnd"/>
      <w:r>
        <w:t xml:space="preserve"> sprecht: </w:t>
      </w:r>
      <w:proofErr w:type="spellStart"/>
      <w:r>
        <w:t>jr</w:t>
      </w:r>
      <w:proofErr w:type="spellEnd"/>
      <w:r>
        <w:t xml:space="preserve"> </w:t>
      </w:r>
      <w:proofErr w:type="spellStart"/>
      <w:r>
        <w:t>streytet</w:t>
      </w:r>
      <w:proofErr w:type="spellEnd"/>
      <w:r>
        <w:t xml:space="preserve"> </w:t>
      </w:r>
      <w:proofErr w:type="spellStart"/>
      <w:r>
        <w:t>vmb</w:t>
      </w:r>
      <w:proofErr w:type="spellEnd"/>
      <w:r>
        <w:t xml:space="preserve"> Christi </w:t>
      </w:r>
      <w:proofErr w:type="spellStart"/>
      <w:r>
        <w:t>eer</w:t>
      </w:r>
      <w:proofErr w:type="spellEnd"/>
      <w:r>
        <w:t xml:space="preserve">, </w:t>
      </w:r>
      <w:proofErr w:type="spellStart"/>
      <w:r>
        <w:t>vmb</w:t>
      </w:r>
      <w:proofErr w:type="spellEnd"/>
      <w:r>
        <w:t xml:space="preserve"> des </w:t>
      </w:r>
      <w:proofErr w:type="spellStart"/>
      <w:r>
        <w:t>gottes</w:t>
      </w:r>
      <w:proofErr w:type="spellEnd"/>
      <w:r>
        <w:t xml:space="preserve"> </w:t>
      </w:r>
      <w:proofErr w:type="spellStart"/>
      <w:r>
        <w:t>worts</w:t>
      </w:r>
      <w:proofErr w:type="spellEnd"/>
      <w:r>
        <w:t xml:space="preserve"> willen? oder </w:t>
      </w:r>
      <w:proofErr w:type="spellStart"/>
      <w:r>
        <w:t>auß</w:t>
      </w:r>
      <w:proofErr w:type="spellEnd"/>
      <w:r>
        <w:t xml:space="preserve"> was </w:t>
      </w:r>
      <w:proofErr w:type="spellStart"/>
      <w:r>
        <w:t>künheit</w:t>
      </w:r>
      <w:proofErr w:type="spellEnd"/>
      <w:r>
        <w:t xml:space="preserve">, lieben Brüder, </w:t>
      </w:r>
      <w:proofErr w:type="spellStart"/>
      <w:r>
        <w:t>hapt</w:t>
      </w:r>
      <w:proofErr w:type="spellEnd"/>
      <w:r>
        <w:t xml:space="preserve"> </w:t>
      </w:r>
      <w:proofErr w:type="spellStart"/>
      <w:r>
        <w:t>jr</w:t>
      </w:r>
      <w:proofErr w:type="spellEnd"/>
      <w:r>
        <w:t xml:space="preserve"> das? wer mag (er sey als </w:t>
      </w:r>
      <w:proofErr w:type="spellStart"/>
      <w:r>
        <w:t>gelert</w:t>
      </w:r>
      <w:proofErr w:type="spellEnd"/>
      <w:r>
        <w:t xml:space="preserve"> als er </w:t>
      </w:r>
      <w:proofErr w:type="spellStart"/>
      <w:r>
        <w:t>wil</w:t>
      </w:r>
      <w:proofErr w:type="spellEnd"/>
      <w:r>
        <w:rPr>
          <w:rStyle w:val="Endnotenzeichen"/>
        </w:rPr>
        <w:endnoteReference w:id="11"/>
      </w:r>
      <w:r>
        <w:t xml:space="preserve">) </w:t>
      </w:r>
      <w:proofErr w:type="spellStart"/>
      <w:r>
        <w:t>auß</w:t>
      </w:r>
      <w:proofErr w:type="spellEnd"/>
      <w:r>
        <w:t xml:space="preserve"> der </w:t>
      </w:r>
      <w:proofErr w:type="spellStart"/>
      <w:r>
        <w:t>geschrifft</w:t>
      </w:r>
      <w:proofErr w:type="spellEnd"/>
      <w:r>
        <w:t xml:space="preserve"> </w:t>
      </w:r>
      <w:proofErr w:type="spellStart"/>
      <w:r>
        <w:t>solich</w:t>
      </w:r>
      <w:proofErr w:type="spellEnd"/>
      <w:r>
        <w:t xml:space="preserve"> </w:t>
      </w:r>
      <w:proofErr w:type="spellStart"/>
      <w:r>
        <w:t>empörung</w:t>
      </w:r>
      <w:proofErr w:type="spellEnd"/>
      <w:r>
        <w:t xml:space="preserve"> </w:t>
      </w:r>
      <w:proofErr w:type="spellStart"/>
      <w:r>
        <w:t>bestettigen</w:t>
      </w:r>
      <w:proofErr w:type="spellEnd"/>
      <w:r>
        <w:t xml:space="preserve">? </w:t>
      </w:r>
      <w:proofErr w:type="spellStart"/>
      <w:r>
        <w:t>keyn</w:t>
      </w:r>
      <w:proofErr w:type="spellEnd"/>
      <w:r>
        <w:t xml:space="preserve"> gläubiger </w:t>
      </w:r>
      <w:proofErr w:type="spellStart"/>
      <w:r>
        <w:t>nit</w:t>
      </w:r>
      <w:proofErr w:type="spellEnd"/>
      <w:r>
        <w:t xml:space="preserve">! Aber ein </w:t>
      </w:r>
      <w:proofErr w:type="spellStart"/>
      <w:r>
        <w:t>gotloser</w:t>
      </w:r>
      <w:proofErr w:type="spellEnd"/>
      <w:r>
        <w:t xml:space="preserve">, der </w:t>
      </w:r>
      <w:proofErr w:type="spellStart"/>
      <w:r>
        <w:t>keyn</w:t>
      </w:r>
      <w:proofErr w:type="spellEnd"/>
      <w:r>
        <w:t xml:space="preserve"> frieden </w:t>
      </w:r>
      <w:proofErr w:type="spellStart"/>
      <w:r>
        <w:t>hatt</w:t>
      </w:r>
      <w:proofErr w:type="spellEnd"/>
      <w:r>
        <w:t xml:space="preserve">, mag es </w:t>
      </w:r>
      <w:proofErr w:type="spellStart"/>
      <w:r>
        <w:t>eüch</w:t>
      </w:r>
      <w:proofErr w:type="spellEnd"/>
      <w:r>
        <w:t xml:space="preserve"> </w:t>
      </w:r>
      <w:proofErr w:type="spellStart"/>
      <w:r>
        <w:t>gelert</w:t>
      </w:r>
      <w:proofErr w:type="spellEnd"/>
      <w:r>
        <w:t xml:space="preserve"> haben, Dadurch ander fromm Christlich </w:t>
      </w:r>
      <w:proofErr w:type="spellStart"/>
      <w:r>
        <w:t>prediger</w:t>
      </w:r>
      <w:proofErr w:type="spellEnd"/>
      <w:r>
        <w:t xml:space="preserve"> </w:t>
      </w:r>
      <w:proofErr w:type="spellStart"/>
      <w:r>
        <w:t>geschendt</w:t>
      </w:r>
      <w:proofErr w:type="spellEnd"/>
      <w:r>
        <w:t xml:space="preserve">, </w:t>
      </w:r>
      <w:proofErr w:type="spellStart"/>
      <w:r>
        <w:t>verlestert</w:t>
      </w:r>
      <w:proofErr w:type="spellEnd"/>
      <w:r>
        <w:t xml:space="preserve">, als ob sie </w:t>
      </w:r>
      <w:proofErr w:type="spellStart"/>
      <w:r>
        <w:t>vrsach</w:t>
      </w:r>
      <w:proofErr w:type="spellEnd"/>
      <w:r>
        <w:t xml:space="preserve"> </w:t>
      </w:r>
      <w:proofErr w:type="spellStart"/>
      <w:r>
        <w:t>solicher</w:t>
      </w:r>
      <w:proofErr w:type="spellEnd"/>
      <w:r>
        <w:t xml:space="preserve"> </w:t>
      </w:r>
      <w:proofErr w:type="spellStart"/>
      <w:r>
        <w:t>empörung</w:t>
      </w:r>
      <w:proofErr w:type="spellEnd"/>
      <w:r>
        <w:t xml:space="preserve"> </w:t>
      </w:r>
      <w:proofErr w:type="spellStart"/>
      <w:r>
        <w:t>weren</w:t>
      </w:r>
      <w:proofErr w:type="spellEnd"/>
      <w:r>
        <w:t xml:space="preserve">, Darneben das </w:t>
      </w:r>
      <w:proofErr w:type="spellStart"/>
      <w:r>
        <w:t>heylig</w:t>
      </w:r>
      <w:proofErr w:type="spellEnd"/>
      <w:r>
        <w:t xml:space="preserve"> </w:t>
      </w:r>
      <w:proofErr w:type="spellStart"/>
      <w:r>
        <w:t>wort</w:t>
      </w:r>
      <w:proofErr w:type="spellEnd"/>
      <w:r>
        <w:t xml:space="preserve"> </w:t>
      </w:r>
      <w:proofErr w:type="spellStart"/>
      <w:r>
        <w:t>gottes</w:t>
      </w:r>
      <w:proofErr w:type="spellEnd"/>
      <w:r>
        <w:t xml:space="preserve"> </w:t>
      </w:r>
      <w:proofErr w:type="spellStart"/>
      <w:r>
        <w:t>verkleynt</w:t>
      </w:r>
      <w:proofErr w:type="spellEnd"/>
      <w:r>
        <w:t xml:space="preserve">, </w:t>
      </w:r>
      <w:proofErr w:type="spellStart"/>
      <w:r>
        <w:t>veracht</w:t>
      </w:r>
      <w:proofErr w:type="spellEnd"/>
      <w:r>
        <w:t xml:space="preserve"> </w:t>
      </w:r>
      <w:proofErr w:type="spellStart"/>
      <w:r>
        <w:t>vnd</w:t>
      </w:r>
      <w:proofErr w:type="spellEnd"/>
      <w:r>
        <w:t xml:space="preserve"> mit </w:t>
      </w:r>
      <w:proofErr w:type="spellStart"/>
      <w:r>
        <w:t>füssen</w:t>
      </w:r>
      <w:proofErr w:type="spellEnd"/>
      <w:r>
        <w:t xml:space="preserve"> getreten </w:t>
      </w:r>
      <w:proofErr w:type="spellStart"/>
      <w:r>
        <w:t>würdt</w:t>
      </w:r>
      <w:proofErr w:type="spellEnd"/>
      <w:r>
        <w:t xml:space="preserve">, deß ich ein </w:t>
      </w:r>
      <w:proofErr w:type="spellStart"/>
      <w:r>
        <w:t>hertzlich</w:t>
      </w:r>
      <w:proofErr w:type="spellEnd"/>
      <w:r>
        <w:t xml:space="preserve"> </w:t>
      </w:r>
      <w:proofErr w:type="spellStart"/>
      <w:r>
        <w:t>leyden</w:t>
      </w:r>
      <w:proofErr w:type="spellEnd"/>
      <w:r>
        <w:t xml:space="preserve"> </w:t>
      </w:r>
      <w:proofErr w:type="spellStart"/>
      <w:r>
        <w:t>vnd</w:t>
      </w:r>
      <w:proofErr w:type="spellEnd"/>
      <w:r>
        <w:t xml:space="preserve"> </w:t>
      </w:r>
      <w:proofErr w:type="spellStart"/>
      <w:r>
        <w:t>kümmernyß</w:t>
      </w:r>
      <w:proofErr w:type="spellEnd"/>
      <w:r>
        <w:t xml:space="preserve"> trag, </w:t>
      </w:r>
      <w:proofErr w:type="spellStart"/>
      <w:r>
        <w:t>vnd</w:t>
      </w:r>
      <w:proofErr w:type="spellEnd"/>
      <w:r>
        <w:t xml:space="preserve"> bitt noch wie vormals durch Jesum Christum </w:t>
      </w:r>
      <w:proofErr w:type="spellStart"/>
      <w:r>
        <w:t>eüch</w:t>
      </w:r>
      <w:proofErr w:type="spellEnd"/>
      <w:r>
        <w:t xml:space="preserve"> all, Lieben </w:t>
      </w:r>
      <w:proofErr w:type="spellStart"/>
      <w:r>
        <w:t>brüder</w:t>
      </w:r>
      <w:proofErr w:type="spellEnd"/>
      <w:r>
        <w:t xml:space="preserve">, </w:t>
      </w:r>
      <w:proofErr w:type="spellStart"/>
      <w:r>
        <w:t>vnnd</w:t>
      </w:r>
      <w:proofErr w:type="spellEnd"/>
      <w:r>
        <w:t xml:space="preserve"> ein </w:t>
      </w:r>
      <w:proofErr w:type="spellStart"/>
      <w:r>
        <w:t>yeden</w:t>
      </w:r>
      <w:proofErr w:type="spellEnd"/>
      <w:r>
        <w:t xml:space="preserve"> in </w:t>
      </w:r>
      <w:proofErr w:type="spellStart"/>
      <w:r>
        <w:t>sonderheit</w:t>
      </w:r>
      <w:proofErr w:type="spellEnd"/>
      <w:r>
        <w:t xml:space="preserve">, </w:t>
      </w:r>
      <w:proofErr w:type="spellStart"/>
      <w:r>
        <w:t>wolt</w:t>
      </w:r>
      <w:proofErr w:type="spellEnd"/>
      <w:r>
        <w:t xml:space="preserve"> die </w:t>
      </w:r>
      <w:proofErr w:type="spellStart"/>
      <w:r>
        <w:t>sach</w:t>
      </w:r>
      <w:proofErr w:type="spellEnd"/>
      <w:r>
        <w:t xml:space="preserve"> Christlicher </w:t>
      </w:r>
      <w:proofErr w:type="spellStart"/>
      <w:r>
        <w:t>angreyffen</w:t>
      </w:r>
      <w:proofErr w:type="spellEnd"/>
      <w:r>
        <w:t xml:space="preserve">, Zum Christlichen </w:t>
      </w:r>
      <w:proofErr w:type="spellStart"/>
      <w:r>
        <w:t>fried</w:t>
      </w:r>
      <w:proofErr w:type="spellEnd"/>
      <w:r>
        <w:t xml:space="preserve"> </w:t>
      </w:r>
      <w:proofErr w:type="spellStart"/>
      <w:r>
        <w:t>eüch</w:t>
      </w:r>
      <w:proofErr w:type="spellEnd"/>
      <w:r>
        <w:t xml:space="preserve"> </w:t>
      </w:r>
      <w:proofErr w:type="spellStart"/>
      <w:r>
        <w:t>neygen</w:t>
      </w:r>
      <w:proofErr w:type="spellEnd"/>
      <w:r>
        <w:t xml:space="preserve">, </w:t>
      </w:r>
      <w:proofErr w:type="spellStart"/>
      <w:r>
        <w:t>gott</w:t>
      </w:r>
      <w:proofErr w:type="spellEnd"/>
      <w:r>
        <w:t xml:space="preserve"> fleissig von </w:t>
      </w:r>
      <w:proofErr w:type="spellStart"/>
      <w:r>
        <w:t>hertzen</w:t>
      </w:r>
      <w:proofErr w:type="spellEnd"/>
      <w:r>
        <w:t xml:space="preserve"> bitten, der durch sein </w:t>
      </w:r>
      <w:proofErr w:type="spellStart"/>
      <w:r>
        <w:t>gnad</w:t>
      </w:r>
      <w:proofErr w:type="spellEnd"/>
      <w:r>
        <w:t xml:space="preserve"> </w:t>
      </w:r>
      <w:proofErr w:type="spellStart"/>
      <w:r>
        <w:t>vnd</w:t>
      </w:r>
      <w:proofErr w:type="spellEnd"/>
      <w:r>
        <w:t xml:space="preserve"> </w:t>
      </w:r>
      <w:proofErr w:type="spellStart"/>
      <w:r>
        <w:t>fruntlichen</w:t>
      </w:r>
      <w:proofErr w:type="spellEnd"/>
      <w:r>
        <w:t xml:space="preserve"> </w:t>
      </w:r>
      <w:proofErr w:type="spellStart"/>
      <w:r>
        <w:t>gunst</w:t>
      </w:r>
      <w:proofErr w:type="spellEnd"/>
      <w:r>
        <w:t xml:space="preserve">, </w:t>
      </w:r>
      <w:proofErr w:type="spellStart"/>
      <w:r>
        <w:t>allzeyt</w:t>
      </w:r>
      <w:proofErr w:type="spellEnd"/>
      <w:r>
        <w:t xml:space="preserve"> gegen </w:t>
      </w:r>
      <w:proofErr w:type="spellStart"/>
      <w:r>
        <w:t>vns</w:t>
      </w:r>
      <w:proofErr w:type="spellEnd"/>
      <w:r>
        <w:t xml:space="preserve"> armen elenden </w:t>
      </w:r>
      <w:proofErr w:type="spellStart"/>
      <w:r>
        <w:t>weyßlein</w:t>
      </w:r>
      <w:proofErr w:type="spellEnd"/>
      <w:r>
        <w:t xml:space="preserve"> </w:t>
      </w:r>
      <w:proofErr w:type="spellStart"/>
      <w:r>
        <w:t>vff</w:t>
      </w:r>
      <w:proofErr w:type="spellEnd"/>
      <w:r>
        <w:t xml:space="preserve"> diesem </w:t>
      </w:r>
      <w:proofErr w:type="spellStart"/>
      <w:r>
        <w:t>erdtreich</w:t>
      </w:r>
      <w:proofErr w:type="spellEnd"/>
      <w:r>
        <w:t xml:space="preserve"> getragen, </w:t>
      </w:r>
      <w:proofErr w:type="spellStart"/>
      <w:r>
        <w:t>nit</w:t>
      </w:r>
      <w:proofErr w:type="spellEnd"/>
      <w:r>
        <w:t xml:space="preserve"> verlassen, </w:t>
      </w:r>
      <w:proofErr w:type="spellStart"/>
      <w:r>
        <w:t>vund</w:t>
      </w:r>
      <w:proofErr w:type="spellEnd"/>
      <w:r>
        <w:t xml:space="preserve">, </w:t>
      </w:r>
      <w:proofErr w:type="spellStart"/>
      <w:r>
        <w:t>jm</w:t>
      </w:r>
      <w:proofErr w:type="spellEnd"/>
      <w:r>
        <w:t xml:space="preserve"> glauben so wir bitten, </w:t>
      </w:r>
      <w:proofErr w:type="spellStart"/>
      <w:r>
        <w:t>vns</w:t>
      </w:r>
      <w:proofErr w:type="spellEnd"/>
      <w:r>
        <w:t xml:space="preserve"> erhören will, on </w:t>
      </w:r>
      <w:proofErr w:type="spellStart"/>
      <w:r>
        <w:t>zweyffel</w:t>
      </w:r>
      <w:proofErr w:type="spellEnd"/>
      <w:r>
        <w:t xml:space="preserve"> </w:t>
      </w:r>
      <w:proofErr w:type="spellStart"/>
      <w:r>
        <w:t>vnsere</w:t>
      </w:r>
      <w:proofErr w:type="spellEnd"/>
      <w:r>
        <w:t xml:space="preserve"> bürden nach </w:t>
      </w:r>
      <w:proofErr w:type="spellStart"/>
      <w:r>
        <w:t>gelegenheit</w:t>
      </w:r>
      <w:proofErr w:type="spellEnd"/>
      <w:r>
        <w:t xml:space="preserve"> seines Göttlichen willens </w:t>
      </w:r>
      <w:proofErr w:type="spellStart"/>
      <w:r>
        <w:t>vnd</w:t>
      </w:r>
      <w:proofErr w:type="spellEnd"/>
      <w:r>
        <w:t xml:space="preserve"> </w:t>
      </w:r>
      <w:proofErr w:type="spellStart"/>
      <w:r>
        <w:t>vnserer</w:t>
      </w:r>
      <w:proofErr w:type="spellEnd"/>
      <w:r>
        <w:t xml:space="preserve"> </w:t>
      </w:r>
      <w:proofErr w:type="spellStart"/>
      <w:r>
        <w:t>besserung</w:t>
      </w:r>
      <w:proofErr w:type="spellEnd"/>
      <w:r>
        <w:t xml:space="preserve"> </w:t>
      </w:r>
      <w:proofErr w:type="spellStart"/>
      <w:r>
        <w:t>vnd</w:t>
      </w:r>
      <w:proofErr w:type="spellEnd"/>
      <w:r>
        <w:t xml:space="preserve"> nutz, all ding </w:t>
      </w:r>
      <w:proofErr w:type="spellStart"/>
      <w:r>
        <w:t>keren</w:t>
      </w:r>
      <w:proofErr w:type="spellEnd"/>
      <w:r>
        <w:t xml:space="preserve"> </w:t>
      </w:r>
      <w:proofErr w:type="spellStart"/>
      <w:r>
        <w:t>würdt</w:t>
      </w:r>
      <w:proofErr w:type="spellEnd"/>
      <w:r>
        <w:t xml:space="preserve">, die </w:t>
      </w:r>
      <w:proofErr w:type="spellStart"/>
      <w:r>
        <w:t>hertzen</w:t>
      </w:r>
      <w:proofErr w:type="spellEnd"/>
      <w:r>
        <w:t xml:space="preserve"> der </w:t>
      </w:r>
      <w:proofErr w:type="spellStart"/>
      <w:r>
        <w:t>öberckeit</w:t>
      </w:r>
      <w:proofErr w:type="spellEnd"/>
      <w:r>
        <w:t xml:space="preserve"> zu </w:t>
      </w:r>
      <w:proofErr w:type="spellStart"/>
      <w:r>
        <w:t>milterung</w:t>
      </w:r>
      <w:proofErr w:type="spellEnd"/>
      <w:r>
        <w:t xml:space="preserve"> wenden. Wo </w:t>
      </w:r>
      <w:proofErr w:type="spellStart"/>
      <w:r>
        <w:t>nit</w:t>
      </w:r>
      <w:proofErr w:type="spellEnd"/>
      <w:r>
        <w:t xml:space="preserve"> </w:t>
      </w:r>
      <w:proofErr w:type="spellStart"/>
      <w:r>
        <w:t>vnd</w:t>
      </w:r>
      <w:proofErr w:type="spellEnd"/>
      <w:r>
        <w:t xml:space="preserve"> </w:t>
      </w:r>
      <w:proofErr w:type="spellStart"/>
      <w:r>
        <w:t>jr</w:t>
      </w:r>
      <w:proofErr w:type="spellEnd"/>
      <w:r>
        <w:t xml:space="preserve"> beharren </w:t>
      </w:r>
      <w:proofErr w:type="spellStart"/>
      <w:r>
        <w:t>werdt</w:t>
      </w:r>
      <w:proofErr w:type="spellEnd"/>
      <w:r>
        <w:t xml:space="preserve"> in </w:t>
      </w:r>
      <w:proofErr w:type="spellStart"/>
      <w:r>
        <w:t>eüwer</w:t>
      </w:r>
      <w:proofErr w:type="spellEnd"/>
      <w:r>
        <w:t xml:space="preserve"> </w:t>
      </w:r>
      <w:proofErr w:type="spellStart"/>
      <w:r>
        <w:t>hertigkeit</w:t>
      </w:r>
      <w:proofErr w:type="spellEnd"/>
      <w:r>
        <w:t xml:space="preserve">, </w:t>
      </w:r>
      <w:proofErr w:type="spellStart"/>
      <w:r>
        <w:t>fürfaren</w:t>
      </w:r>
      <w:proofErr w:type="spellEnd"/>
      <w:r>
        <w:t xml:space="preserve"> in </w:t>
      </w:r>
      <w:proofErr w:type="spellStart"/>
      <w:r>
        <w:t>ewerm</w:t>
      </w:r>
      <w:proofErr w:type="spellEnd"/>
      <w:r>
        <w:t xml:space="preserve"> </w:t>
      </w:r>
      <w:proofErr w:type="spellStart"/>
      <w:r>
        <w:t>fürnemmen</w:t>
      </w:r>
      <w:proofErr w:type="spellEnd"/>
      <w:r>
        <w:t xml:space="preserve"> widerwertig dem </w:t>
      </w:r>
      <w:proofErr w:type="spellStart"/>
      <w:r>
        <w:t>heyligen</w:t>
      </w:r>
      <w:proofErr w:type="spellEnd"/>
      <w:r>
        <w:t xml:space="preserve"> </w:t>
      </w:r>
      <w:proofErr w:type="spellStart"/>
      <w:r>
        <w:t>wort</w:t>
      </w:r>
      <w:proofErr w:type="spellEnd"/>
      <w:r>
        <w:t xml:space="preserve"> Gottes, ist gewißlich, das er sein </w:t>
      </w:r>
      <w:proofErr w:type="spellStart"/>
      <w:r>
        <w:t>heyligen</w:t>
      </w:r>
      <w:proofErr w:type="spellEnd"/>
      <w:r>
        <w:t xml:space="preserve"> </w:t>
      </w:r>
      <w:proofErr w:type="spellStart"/>
      <w:r>
        <w:t>mundt</w:t>
      </w:r>
      <w:proofErr w:type="spellEnd"/>
      <w:r>
        <w:t xml:space="preserve">, der die </w:t>
      </w:r>
      <w:proofErr w:type="spellStart"/>
      <w:r>
        <w:t>warheit</w:t>
      </w:r>
      <w:proofErr w:type="spellEnd"/>
      <w:r>
        <w:t xml:space="preserve"> </w:t>
      </w:r>
      <w:proofErr w:type="spellStart"/>
      <w:r>
        <w:t>selbs</w:t>
      </w:r>
      <w:proofErr w:type="spellEnd"/>
      <w:r>
        <w:t xml:space="preserve"> ist, </w:t>
      </w:r>
      <w:proofErr w:type="spellStart"/>
      <w:r>
        <w:t>vnd</w:t>
      </w:r>
      <w:proofErr w:type="spellEnd"/>
      <w:r>
        <w:t xml:space="preserve"> sein </w:t>
      </w:r>
      <w:proofErr w:type="spellStart"/>
      <w:r>
        <w:t>wort</w:t>
      </w:r>
      <w:proofErr w:type="spellEnd"/>
      <w:r>
        <w:t xml:space="preserve"> in </w:t>
      </w:r>
      <w:proofErr w:type="spellStart"/>
      <w:r>
        <w:t>ewigkeit</w:t>
      </w:r>
      <w:proofErr w:type="spellEnd"/>
      <w:r>
        <w:t xml:space="preserve"> </w:t>
      </w:r>
      <w:proofErr w:type="spellStart"/>
      <w:r>
        <w:t>onuerrückt</w:t>
      </w:r>
      <w:proofErr w:type="spellEnd"/>
      <w:r>
        <w:t xml:space="preserve"> </w:t>
      </w:r>
      <w:proofErr w:type="spellStart"/>
      <w:r>
        <w:t>bleypt</w:t>
      </w:r>
      <w:proofErr w:type="spellEnd"/>
      <w:r>
        <w:t xml:space="preserve">, </w:t>
      </w:r>
      <w:proofErr w:type="spellStart"/>
      <w:r>
        <w:t>nit</w:t>
      </w:r>
      <w:proofErr w:type="spellEnd"/>
      <w:r>
        <w:t xml:space="preserve"> </w:t>
      </w:r>
      <w:proofErr w:type="spellStart"/>
      <w:r>
        <w:t>onreyn</w:t>
      </w:r>
      <w:proofErr w:type="spellEnd"/>
      <w:r>
        <w:t xml:space="preserve"> </w:t>
      </w:r>
      <w:proofErr w:type="spellStart"/>
      <w:r>
        <w:t>vnnd</w:t>
      </w:r>
      <w:proofErr w:type="spellEnd"/>
      <w:r>
        <w:t xml:space="preserve"> </w:t>
      </w:r>
      <w:proofErr w:type="spellStart"/>
      <w:r>
        <w:t>lügenhafft</w:t>
      </w:r>
      <w:proofErr w:type="spellEnd"/>
      <w:r>
        <w:t xml:space="preserve"> macht, in dem </w:t>
      </w:r>
      <w:proofErr w:type="spellStart"/>
      <w:r>
        <w:t>nye</w:t>
      </w:r>
      <w:proofErr w:type="spellEnd"/>
      <w:r>
        <w:t xml:space="preserve"> </w:t>
      </w:r>
      <w:proofErr w:type="spellStart"/>
      <w:r>
        <w:t>keyn</w:t>
      </w:r>
      <w:proofErr w:type="spellEnd"/>
      <w:r>
        <w:t xml:space="preserve"> </w:t>
      </w:r>
      <w:proofErr w:type="spellStart"/>
      <w:r>
        <w:t>list</w:t>
      </w:r>
      <w:proofErr w:type="spellEnd"/>
      <w:r>
        <w:t xml:space="preserve"> befunden ist worden, </w:t>
      </w:r>
      <w:proofErr w:type="spellStart"/>
      <w:r>
        <w:t>eüch</w:t>
      </w:r>
      <w:proofErr w:type="spellEnd"/>
      <w:r>
        <w:t xml:space="preserve"> </w:t>
      </w:r>
      <w:proofErr w:type="spellStart"/>
      <w:r>
        <w:t>hertiglich</w:t>
      </w:r>
      <w:proofErr w:type="spellEnd"/>
      <w:r>
        <w:t xml:space="preserve"> mit seiner </w:t>
      </w:r>
      <w:proofErr w:type="spellStart"/>
      <w:r>
        <w:t>geyssel</w:t>
      </w:r>
      <w:proofErr w:type="spellEnd"/>
      <w:r>
        <w:t xml:space="preserve"> des </w:t>
      </w:r>
      <w:proofErr w:type="spellStart"/>
      <w:r>
        <w:t>zorns</w:t>
      </w:r>
      <w:proofErr w:type="spellEnd"/>
      <w:r>
        <w:t xml:space="preserve"> </w:t>
      </w:r>
      <w:proofErr w:type="spellStart"/>
      <w:r>
        <w:t>heymsüchen</w:t>
      </w:r>
      <w:proofErr w:type="spellEnd"/>
      <w:r>
        <w:t xml:space="preserve"> </w:t>
      </w:r>
      <w:proofErr w:type="spellStart"/>
      <w:r>
        <w:t>würdt</w:t>
      </w:r>
      <w:proofErr w:type="spellEnd"/>
      <w:r>
        <w:t xml:space="preserve">, </w:t>
      </w:r>
      <w:proofErr w:type="spellStart"/>
      <w:r>
        <w:t>eüch</w:t>
      </w:r>
      <w:proofErr w:type="spellEnd"/>
      <w:r>
        <w:t xml:space="preserve"> verderben an </w:t>
      </w:r>
      <w:proofErr w:type="spellStart"/>
      <w:r>
        <w:t>leyb</w:t>
      </w:r>
      <w:proofErr w:type="spellEnd"/>
      <w:r>
        <w:t xml:space="preserve">, </w:t>
      </w:r>
      <w:proofErr w:type="spellStart"/>
      <w:r>
        <w:t>eer</w:t>
      </w:r>
      <w:proofErr w:type="spellEnd"/>
      <w:r>
        <w:t xml:space="preserve">, gut, leben </w:t>
      </w:r>
      <w:proofErr w:type="spellStart"/>
      <w:r>
        <w:t>vnd</w:t>
      </w:r>
      <w:proofErr w:type="spellEnd"/>
      <w:r>
        <w:t xml:space="preserve"> </w:t>
      </w:r>
      <w:proofErr w:type="spellStart"/>
      <w:r>
        <w:t>seel</w:t>
      </w:r>
      <w:proofErr w:type="spellEnd"/>
      <w:r>
        <w:t xml:space="preserve">. Dar vor behüt </w:t>
      </w:r>
      <w:proofErr w:type="spellStart"/>
      <w:r>
        <w:t>vnd</w:t>
      </w:r>
      <w:proofErr w:type="spellEnd"/>
      <w:r>
        <w:t xml:space="preserve"> beschirm </w:t>
      </w:r>
      <w:proofErr w:type="spellStart"/>
      <w:r>
        <w:t>vns</w:t>
      </w:r>
      <w:proofErr w:type="spellEnd"/>
      <w:r>
        <w:t xml:space="preserve"> das bitter </w:t>
      </w:r>
      <w:proofErr w:type="spellStart"/>
      <w:r>
        <w:t>leyden</w:t>
      </w:r>
      <w:proofErr w:type="spellEnd"/>
      <w:r>
        <w:t xml:space="preserve"> </w:t>
      </w:r>
      <w:proofErr w:type="spellStart"/>
      <w:r>
        <w:t>vnsers</w:t>
      </w:r>
      <w:proofErr w:type="spellEnd"/>
      <w:r>
        <w:t xml:space="preserve"> </w:t>
      </w:r>
      <w:proofErr w:type="spellStart"/>
      <w:r>
        <w:t>erlößers</w:t>
      </w:r>
      <w:proofErr w:type="spellEnd"/>
      <w:r>
        <w:t xml:space="preserve"> Christi Jesu! Amen. </w:t>
      </w:r>
      <w:proofErr w:type="spellStart"/>
      <w:r>
        <w:t>Auß</w:t>
      </w:r>
      <w:proofErr w:type="spellEnd"/>
      <w:r>
        <w:t xml:space="preserve"> </w:t>
      </w:r>
      <w:proofErr w:type="spellStart"/>
      <w:r>
        <w:t>Helpronn</w:t>
      </w:r>
      <w:proofErr w:type="spellEnd"/>
      <w:r>
        <w:t xml:space="preserve"> geben </w:t>
      </w:r>
      <w:proofErr w:type="spellStart"/>
      <w:r>
        <w:t>vff</w:t>
      </w:r>
      <w:proofErr w:type="spellEnd"/>
      <w:r>
        <w:t xml:space="preserve"> </w:t>
      </w:r>
      <w:proofErr w:type="spellStart"/>
      <w:r>
        <w:t>donnerstag</w:t>
      </w:r>
      <w:proofErr w:type="spellEnd"/>
      <w:r>
        <w:t xml:space="preserve"> vor dem Ostertag Anno rc. xxv. </w:t>
      </w:r>
    </w:p>
    <w:p w14:paraId="39227724" w14:textId="77777777" w:rsidR="0014063A" w:rsidRDefault="0014063A" w:rsidP="0014063A">
      <w:pPr>
        <w:pStyle w:val="berschrift2"/>
        <w:rPr>
          <w:sz w:val="48"/>
          <w:szCs w:val="48"/>
          <w:lang w:eastAsia="de-DE"/>
        </w:rPr>
      </w:pPr>
      <w:r>
        <w:t xml:space="preserve">Die dritt </w:t>
      </w:r>
      <w:proofErr w:type="spellStart"/>
      <w:r>
        <w:t>ermanung</w:t>
      </w:r>
      <w:proofErr w:type="spellEnd"/>
    </w:p>
    <w:p w14:paraId="7A41829B" w14:textId="77777777" w:rsidR="0014063A" w:rsidRDefault="0014063A" w:rsidP="0014063A">
      <w:pPr>
        <w:pStyle w:val="StandardWeb"/>
      </w:pPr>
      <w:proofErr w:type="spellStart"/>
      <w:r>
        <w:t>DEr</w:t>
      </w:r>
      <w:proofErr w:type="spellEnd"/>
      <w:r>
        <w:t xml:space="preserve"> Fried des </w:t>
      </w:r>
      <w:proofErr w:type="spellStart"/>
      <w:r>
        <w:t>herren</w:t>
      </w:r>
      <w:proofErr w:type="spellEnd"/>
      <w:r>
        <w:t xml:space="preserve"> sey mit </w:t>
      </w:r>
      <w:proofErr w:type="spellStart"/>
      <w:r>
        <w:t>eüch</w:t>
      </w:r>
      <w:proofErr w:type="spellEnd"/>
      <w:r>
        <w:t xml:space="preserve"> </w:t>
      </w:r>
      <w:proofErr w:type="spellStart"/>
      <w:r>
        <w:t>allenn</w:t>
      </w:r>
      <w:proofErr w:type="spellEnd"/>
      <w:r>
        <w:t xml:space="preserve">, </w:t>
      </w:r>
      <w:proofErr w:type="spellStart"/>
      <w:r>
        <w:t>Ir</w:t>
      </w:r>
      <w:proofErr w:type="spellEnd"/>
      <w:r>
        <w:t xml:space="preserve"> geliebten Brüder in Christo </w:t>
      </w:r>
      <w:proofErr w:type="spellStart"/>
      <w:r>
        <w:t>vnserm</w:t>
      </w:r>
      <w:proofErr w:type="spellEnd"/>
      <w:r>
        <w:t xml:space="preserve"> </w:t>
      </w:r>
      <w:proofErr w:type="spellStart"/>
      <w:r>
        <w:t>erlößer</w:t>
      </w:r>
      <w:proofErr w:type="spellEnd"/>
      <w:r>
        <w:t xml:space="preserve">! Hat </w:t>
      </w:r>
      <w:proofErr w:type="spellStart"/>
      <w:r>
        <w:t>gott</w:t>
      </w:r>
      <w:proofErr w:type="spellEnd"/>
      <w:r>
        <w:t xml:space="preserve"> </w:t>
      </w:r>
      <w:proofErr w:type="spellStart"/>
      <w:r>
        <w:t>nit</w:t>
      </w:r>
      <w:proofErr w:type="spellEnd"/>
      <w:r>
        <w:t xml:space="preserve"> verschont </w:t>
      </w:r>
      <w:proofErr w:type="spellStart"/>
      <w:r>
        <w:t>marie</w:t>
      </w:r>
      <w:proofErr w:type="spellEnd"/>
      <w:r>
        <w:t xml:space="preserve"> der </w:t>
      </w:r>
      <w:proofErr w:type="spellStart"/>
      <w:r>
        <w:t>schwester</w:t>
      </w:r>
      <w:proofErr w:type="spellEnd"/>
      <w:r>
        <w:t xml:space="preserve"> Mosi, </w:t>
      </w:r>
      <w:proofErr w:type="spellStart"/>
      <w:r>
        <w:t>vmb</w:t>
      </w:r>
      <w:proofErr w:type="spellEnd"/>
      <w:r>
        <w:t xml:space="preserve"> </w:t>
      </w:r>
      <w:proofErr w:type="spellStart"/>
      <w:r>
        <w:t>jr</w:t>
      </w:r>
      <w:proofErr w:type="spellEnd"/>
      <w:r>
        <w:t xml:space="preserve"> </w:t>
      </w:r>
      <w:proofErr w:type="spellStart"/>
      <w:r>
        <w:t>nachred</w:t>
      </w:r>
      <w:proofErr w:type="spellEnd"/>
      <w:r>
        <w:t xml:space="preserve"> willen gethan </w:t>
      </w:r>
      <w:proofErr w:type="spellStart"/>
      <w:r>
        <w:t>widder</w:t>
      </w:r>
      <w:proofErr w:type="spellEnd"/>
      <w:r>
        <w:t xml:space="preserve"> Mosen, </w:t>
      </w:r>
      <w:proofErr w:type="spellStart"/>
      <w:r>
        <w:t>schlüg</w:t>
      </w:r>
      <w:proofErr w:type="spellEnd"/>
      <w:r>
        <w:t xml:space="preserve"> sie mit der </w:t>
      </w:r>
      <w:proofErr w:type="spellStart"/>
      <w:r>
        <w:t>verworffenenn</w:t>
      </w:r>
      <w:proofErr w:type="spellEnd"/>
      <w:r>
        <w:t xml:space="preserve"> </w:t>
      </w:r>
      <w:proofErr w:type="spellStart"/>
      <w:r>
        <w:t>kranckheit</w:t>
      </w:r>
      <w:proofErr w:type="spellEnd"/>
      <w:r>
        <w:t xml:space="preserve"> des </w:t>
      </w:r>
      <w:proofErr w:type="spellStart"/>
      <w:r>
        <w:t>außsatzs</w:t>
      </w:r>
      <w:proofErr w:type="spellEnd"/>
      <w:r>
        <w:t xml:space="preserve">. Strafft auch den schönen </w:t>
      </w:r>
      <w:proofErr w:type="spellStart"/>
      <w:r>
        <w:t>absalon</w:t>
      </w:r>
      <w:proofErr w:type="spellEnd"/>
      <w:r>
        <w:t xml:space="preserve">, der sein </w:t>
      </w:r>
      <w:proofErr w:type="spellStart"/>
      <w:r>
        <w:t>vatter</w:t>
      </w:r>
      <w:proofErr w:type="spellEnd"/>
      <w:r>
        <w:t xml:space="preserve"> </w:t>
      </w:r>
      <w:proofErr w:type="spellStart"/>
      <w:r>
        <w:t>Dauid</w:t>
      </w:r>
      <w:proofErr w:type="spellEnd"/>
      <w:r>
        <w:t xml:space="preserve"> </w:t>
      </w:r>
      <w:proofErr w:type="spellStart"/>
      <w:r>
        <w:t>vmb</w:t>
      </w:r>
      <w:proofErr w:type="spellEnd"/>
      <w:r>
        <w:t xml:space="preserve"> sein </w:t>
      </w:r>
      <w:proofErr w:type="spellStart"/>
      <w:r>
        <w:t>künigreych</w:t>
      </w:r>
      <w:proofErr w:type="spellEnd"/>
      <w:r>
        <w:t xml:space="preserve"> bringen </w:t>
      </w:r>
      <w:proofErr w:type="spellStart"/>
      <w:r>
        <w:t>wolt</w:t>
      </w:r>
      <w:proofErr w:type="spellEnd"/>
      <w:r>
        <w:t xml:space="preserve"> </w:t>
      </w:r>
      <w:proofErr w:type="spellStart"/>
      <w:r>
        <w:t>jm</w:t>
      </w:r>
      <w:proofErr w:type="spellEnd"/>
      <w:r>
        <w:t xml:space="preserve"> </w:t>
      </w:r>
      <w:proofErr w:type="spellStart"/>
      <w:r>
        <w:t>vngehorsam</w:t>
      </w:r>
      <w:proofErr w:type="spellEnd"/>
      <w:r>
        <w:t xml:space="preserve">, </w:t>
      </w:r>
      <w:proofErr w:type="spellStart"/>
      <w:r>
        <w:t>verhengt</w:t>
      </w:r>
      <w:proofErr w:type="spellEnd"/>
      <w:r>
        <w:t xml:space="preserve"> </w:t>
      </w:r>
      <w:proofErr w:type="spellStart"/>
      <w:r>
        <w:t>gott</w:t>
      </w:r>
      <w:proofErr w:type="spellEnd"/>
      <w:r>
        <w:t xml:space="preserve">, das er </w:t>
      </w:r>
      <w:proofErr w:type="spellStart"/>
      <w:r>
        <w:t>bleyb</w:t>
      </w:r>
      <w:proofErr w:type="spellEnd"/>
      <w:r>
        <w:t xml:space="preserve"> hangen an einem </w:t>
      </w:r>
      <w:proofErr w:type="spellStart"/>
      <w:r>
        <w:t>Eychbaüm</w:t>
      </w:r>
      <w:proofErr w:type="spellEnd"/>
      <w:r>
        <w:t xml:space="preserve">, von dem </w:t>
      </w:r>
      <w:proofErr w:type="spellStart"/>
      <w:r>
        <w:t>hauptman</w:t>
      </w:r>
      <w:proofErr w:type="spellEnd"/>
      <w:r>
        <w:t xml:space="preserve"> Joab erstochen. Do die Sodomiter </w:t>
      </w:r>
      <w:proofErr w:type="spellStart"/>
      <w:r>
        <w:t>vngehorsam</w:t>
      </w:r>
      <w:proofErr w:type="spellEnd"/>
      <w:r>
        <w:t xml:space="preserve"> </w:t>
      </w:r>
      <w:proofErr w:type="spellStart"/>
      <w:r>
        <w:t>vnd</w:t>
      </w:r>
      <w:proofErr w:type="spellEnd"/>
      <w:r>
        <w:t xml:space="preserve"> die </w:t>
      </w:r>
      <w:proofErr w:type="spellStart"/>
      <w:r>
        <w:t>trew</w:t>
      </w:r>
      <w:proofErr w:type="spellEnd"/>
      <w:r>
        <w:t xml:space="preserve"> </w:t>
      </w:r>
      <w:proofErr w:type="spellStart"/>
      <w:r>
        <w:t>vnderweysung</w:t>
      </w:r>
      <w:proofErr w:type="spellEnd"/>
      <w:r>
        <w:t xml:space="preserve"> des frommen Lot </w:t>
      </w:r>
      <w:proofErr w:type="spellStart"/>
      <w:r>
        <w:t>nit</w:t>
      </w:r>
      <w:proofErr w:type="spellEnd"/>
      <w:r>
        <w:t xml:space="preserve"> </w:t>
      </w:r>
      <w:proofErr w:type="spellStart"/>
      <w:r>
        <w:t>annamen</w:t>
      </w:r>
      <w:proofErr w:type="spellEnd"/>
      <w:r>
        <w:t xml:space="preserve">, würden sie durchs </w:t>
      </w:r>
      <w:proofErr w:type="spellStart"/>
      <w:r>
        <w:t>feüwer</w:t>
      </w:r>
      <w:proofErr w:type="spellEnd"/>
      <w:r>
        <w:t xml:space="preserve"> all </w:t>
      </w:r>
      <w:proofErr w:type="spellStart"/>
      <w:r>
        <w:t>verbrent</w:t>
      </w:r>
      <w:proofErr w:type="spellEnd"/>
      <w:r>
        <w:t xml:space="preserve">. </w:t>
      </w:r>
      <w:proofErr w:type="spellStart"/>
      <w:r>
        <w:t>Darumb</w:t>
      </w:r>
      <w:proofErr w:type="spellEnd"/>
      <w:r>
        <w:t xml:space="preserve"> Korah, </w:t>
      </w:r>
      <w:proofErr w:type="spellStart"/>
      <w:r>
        <w:t>Dathan</w:t>
      </w:r>
      <w:proofErr w:type="spellEnd"/>
      <w:r>
        <w:t xml:space="preserve"> </w:t>
      </w:r>
      <w:proofErr w:type="spellStart"/>
      <w:r>
        <w:t>vnd</w:t>
      </w:r>
      <w:proofErr w:type="spellEnd"/>
      <w:r>
        <w:t xml:space="preserve"> Abiram Mosen </w:t>
      </w:r>
      <w:proofErr w:type="spellStart"/>
      <w:r>
        <w:t>nit</w:t>
      </w:r>
      <w:proofErr w:type="spellEnd"/>
      <w:r>
        <w:t xml:space="preserve"> hören </w:t>
      </w:r>
      <w:proofErr w:type="spellStart"/>
      <w:r>
        <w:t>wolten</w:t>
      </w:r>
      <w:proofErr w:type="spellEnd"/>
      <w:r>
        <w:t xml:space="preserve">, sich gegen </w:t>
      </w:r>
      <w:proofErr w:type="spellStart"/>
      <w:r>
        <w:t>jm</w:t>
      </w:r>
      <w:proofErr w:type="spellEnd"/>
      <w:r>
        <w:t xml:space="preserve"> empörten, strafft sie der </w:t>
      </w:r>
      <w:proofErr w:type="spellStart"/>
      <w:r>
        <w:t>herre</w:t>
      </w:r>
      <w:proofErr w:type="spellEnd"/>
      <w:r>
        <w:t xml:space="preserve">, das sich das </w:t>
      </w:r>
      <w:proofErr w:type="spellStart"/>
      <w:r>
        <w:t>erdtreych</w:t>
      </w:r>
      <w:proofErr w:type="spellEnd"/>
      <w:r>
        <w:t xml:space="preserve"> </w:t>
      </w:r>
      <w:proofErr w:type="spellStart"/>
      <w:r>
        <w:t>vffthet</w:t>
      </w:r>
      <w:proofErr w:type="spellEnd"/>
      <w:r>
        <w:t xml:space="preserve"> </w:t>
      </w:r>
      <w:proofErr w:type="spellStart"/>
      <w:r>
        <w:t>vnnd</w:t>
      </w:r>
      <w:proofErr w:type="spellEnd"/>
      <w:r>
        <w:t xml:space="preserve"> </w:t>
      </w:r>
      <w:proofErr w:type="spellStart"/>
      <w:r>
        <w:t>verschlündt</w:t>
      </w:r>
      <w:proofErr w:type="spellEnd"/>
      <w:r>
        <w:t xml:space="preserve"> </w:t>
      </w:r>
      <w:proofErr w:type="spellStart"/>
      <w:r>
        <w:t>jr</w:t>
      </w:r>
      <w:proofErr w:type="spellEnd"/>
      <w:r>
        <w:t xml:space="preserve"> dritthalb hundert also lebendig. </w:t>
      </w:r>
      <w:proofErr w:type="spellStart"/>
      <w:r>
        <w:t>Vmd</w:t>
      </w:r>
      <w:proofErr w:type="spellEnd"/>
      <w:r>
        <w:t xml:space="preserve"> des </w:t>
      </w:r>
      <w:proofErr w:type="spellStart"/>
      <w:r>
        <w:t>lasters</w:t>
      </w:r>
      <w:proofErr w:type="spellEnd"/>
      <w:r>
        <w:t xml:space="preserve"> willen, das Zambri </w:t>
      </w:r>
      <w:proofErr w:type="spellStart"/>
      <w:r>
        <w:t>begingk</w:t>
      </w:r>
      <w:proofErr w:type="spellEnd"/>
      <w:r>
        <w:t xml:space="preserve"> mit der </w:t>
      </w:r>
      <w:proofErr w:type="spellStart"/>
      <w:r>
        <w:t>Medianiterin</w:t>
      </w:r>
      <w:proofErr w:type="spellEnd"/>
      <w:r>
        <w:t xml:space="preserve">, strafft der </w:t>
      </w:r>
      <w:proofErr w:type="spellStart"/>
      <w:r>
        <w:t>herr</w:t>
      </w:r>
      <w:proofErr w:type="spellEnd"/>
      <w:r>
        <w:t xml:space="preserve">, das </w:t>
      </w:r>
      <w:proofErr w:type="spellStart"/>
      <w:r>
        <w:t>viervndzwentzigtaüsent</w:t>
      </w:r>
      <w:proofErr w:type="spellEnd"/>
      <w:r>
        <w:t xml:space="preserve"> </w:t>
      </w:r>
      <w:proofErr w:type="spellStart"/>
      <w:r>
        <w:t>menschen</w:t>
      </w:r>
      <w:proofErr w:type="spellEnd"/>
      <w:r>
        <w:t xml:space="preserve"> erschlagen würden. Das die von Gibea die </w:t>
      </w:r>
      <w:proofErr w:type="spellStart"/>
      <w:r>
        <w:t>schandt</w:t>
      </w:r>
      <w:proofErr w:type="spellEnd"/>
      <w:r>
        <w:t xml:space="preserve"> </w:t>
      </w:r>
      <w:proofErr w:type="spellStart"/>
      <w:r>
        <w:t>nit</w:t>
      </w:r>
      <w:proofErr w:type="spellEnd"/>
      <w:r>
        <w:t xml:space="preserve"> strafften, begangen durch </w:t>
      </w:r>
      <w:proofErr w:type="spellStart"/>
      <w:r>
        <w:t>jr</w:t>
      </w:r>
      <w:proofErr w:type="spellEnd"/>
      <w:r>
        <w:t xml:space="preserve"> </w:t>
      </w:r>
      <w:proofErr w:type="spellStart"/>
      <w:r>
        <w:t>mitbürger</w:t>
      </w:r>
      <w:proofErr w:type="spellEnd"/>
      <w:r>
        <w:t xml:space="preserve"> mit des </w:t>
      </w:r>
      <w:proofErr w:type="spellStart"/>
      <w:r>
        <w:t>Leuiten</w:t>
      </w:r>
      <w:proofErr w:type="spellEnd"/>
      <w:r>
        <w:t xml:space="preserve"> </w:t>
      </w:r>
      <w:proofErr w:type="spellStart"/>
      <w:r>
        <w:t>weyb</w:t>
      </w:r>
      <w:proofErr w:type="spellEnd"/>
      <w:r>
        <w:t xml:space="preserve">, hat </w:t>
      </w:r>
      <w:proofErr w:type="spellStart"/>
      <w:r>
        <w:t>Got</w:t>
      </w:r>
      <w:proofErr w:type="spellEnd"/>
      <w:r>
        <w:t xml:space="preserve"> gestrafft, das </w:t>
      </w:r>
      <w:proofErr w:type="spellStart"/>
      <w:r>
        <w:t>vff</w:t>
      </w:r>
      <w:proofErr w:type="spellEnd"/>
      <w:r>
        <w:t xml:space="preserve"> der </w:t>
      </w:r>
      <w:proofErr w:type="spellStart"/>
      <w:r>
        <w:t>Israhelitischen</w:t>
      </w:r>
      <w:proofErr w:type="spellEnd"/>
      <w:r>
        <w:t xml:space="preserve"> </w:t>
      </w:r>
      <w:proofErr w:type="spellStart"/>
      <w:r>
        <w:t>vnd</w:t>
      </w:r>
      <w:proofErr w:type="spellEnd"/>
      <w:r>
        <w:t xml:space="preserve"> </w:t>
      </w:r>
      <w:proofErr w:type="spellStart"/>
      <w:r>
        <w:t>Beniamitern</w:t>
      </w:r>
      <w:proofErr w:type="spellEnd"/>
      <w:r>
        <w:t xml:space="preserve"> </w:t>
      </w:r>
      <w:proofErr w:type="spellStart"/>
      <w:r>
        <w:t>seyten</w:t>
      </w:r>
      <w:proofErr w:type="spellEnd"/>
      <w:r>
        <w:t xml:space="preserve"> erschlagen </w:t>
      </w:r>
      <w:proofErr w:type="spellStart"/>
      <w:r>
        <w:t>neüntzigthaüsent</w:t>
      </w:r>
      <w:proofErr w:type="spellEnd"/>
      <w:r>
        <w:t xml:space="preserve"> </w:t>
      </w:r>
      <w:proofErr w:type="spellStart"/>
      <w:r>
        <w:t>streytparer</w:t>
      </w:r>
      <w:proofErr w:type="spellEnd"/>
      <w:r>
        <w:t xml:space="preserve"> </w:t>
      </w:r>
      <w:proofErr w:type="spellStart"/>
      <w:r>
        <w:t>menner</w:t>
      </w:r>
      <w:proofErr w:type="spellEnd"/>
      <w:r>
        <w:t xml:space="preserve">, die statt </w:t>
      </w:r>
      <w:proofErr w:type="spellStart"/>
      <w:r>
        <w:t>verbrent</w:t>
      </w:r>
      <w:proofErr w:type="spellEnd"/>
      <w:r>
        <w:t xml:space="preserve"> mit </w:t>
      </w:r>
      <w:proofErr w:type="spellStart"/>
      <w:r>
        <w:t>weybern</w:t>
      </w:r>
      <w:proofErr w:type="spellEnd"/>
      <w:r>
        <w:t xml:space="preserve">, </w:t>
      </w:r>
      <w:proofErr w:type="spellStart"/>
      <w:r>
        <w:t>kindern</w:t>
      </w:r>
      <w:proofErr w:type="spellEnd"/>
      <w:r>
        <w:t xml:space="preserve"> </w:t>
      </w:r>
      <w:proofErr w:type="spellStart"/>
      <w:r>
        <w:t>vnd</w:t>
      </w:r>
      <w:proofErr w:type="spellEnd"/>
      <w:r>
        <w:t xml:space="preserve"> alles </w:t>
      </w:r>
      <w:proofErr w:type="spellStart"/>
      <w:r>
        <w:t>vyhe</w:t>
      </w:r>
      <w:proofErr w:type="spellEnd"/>
      <w:r>
        <w:t xml:space="preserve">. Do die </w:t>
      </w:r>
      <w:proofErr w:type="spellStart"/>
      <w:r>
        <w:t>kinder</w:t>
      </w:r>
      <w:proofErr w:type="spellEnd"/>
      <w:r>
        <w:t xml:space="preserve"> von </w:t>
      </w:r>
      <w:proofErr w:type="spellStart"/>
      <w:r>
        <w:t>Israhel</w:t>
      </w:r>
      <w:proofErr w:type="spellEnd"/>
      <w:r>
        <w:t xml:space="preserve"> </w:t>
      </w:r>
      <w:proofErr w:type="spellStart"/>
      <w:r>
        <w:t>vngehorsam</w:t>
      </w:r>
      <w:proofErr w:type="spellEnd"/>
      <w:r>
        <w:t xml:space="preserve"> dem Aaron wider den </w:t>
      </w:r>
      <w:proofErr w:type="spellStart"/>
      <w:r>
        <w:t>herren</w:t>
      </w:r>
      <w:proofErr w:type="spellEnd"/>
      <w:r>
        <w:t xml:space="preserve"> </w:t>
      </w:r>
      <w:proofErr w:type="spellStart"/>
      <w:r>
        <w:t>schrawen</w:t>
      </w:r>
      <w:proofErr w:type="spellEnd"/>
      <w:r>
        <w:t xml:space="preserve"> </w:t>
      </w:r>
      <w:proofErr w:type="spellStart"/>
      <w:r>
        <w:t>vnnd</w:t>
      </w:r>
      <w:proofErr w:type="spellEnd"/>
      <w:r>
        <w:t xml:space="preserve"> empörten sich, erzürnet Gott, ließ erschlagen drey </w:t>
      </w:r>
      <w:proofErr w:type="spellStart"/>
      <w:r>
        <w:t>vnd</w:t>
      </w:r>
      <w:proofErr w:type="spellEnd"/>
      <w:r>
        <w:t xml:space="preserve"> </w:t>
      </w:r>
      <w:proofErr w:type="spellStart"/>
      <w:r>
        <w:t>zwentzig</w:t>
      </w:r>
      <w:proofErr w:type="spellEnd"/>
      <w:r>
        <w:t xml:space="preserve"> </w:t>
      </w:r>
      <w:proofErr w:type="spellStart"/>
      <w:r>
        <w:t>thausent</w:t>
      </w:r>
      <w:proofErr w:type="spellEnd"/>
      <w:r>
        <w:t xml:space="preserve"> </w:t>
      </w:r>
      <w:proofErr w:type="spellStart"/>
      <w:r>
        <w:t>mann</w:t>
      </w:r>
      <w:proofErr w:type="spellEnd"/>
      <w:r>
        <w:t xml:space="preserve">. Sennacherib krieget wider </w:t>
      </w:r>
      <w:proofErr w:type="spellStart"/>
      <w:r>
        <w:t>Ezechiam</w:t>
      </w:r>
      <w:proofErr w:type="spellEnd"/>
      <w:r>
        <w:t xml:space="preserve">, hofft in sein </w:t>
      </w:r>
      <w:proofErr w:type="spellStart"/>
      <w:r>
        <w:t>stercke</w:t>
      </w:r>
      <w:proofErr w:type="spellEnd"/>
      <w:r>
        <w:t xml:space="preserve">, in viele seines </w:t>
      </w:r>
      <w:proofErr w:type="spellStart"/>
      <w:r>
        <w:t>volcks</w:t>
      </w:r>
      <w:proofErr w:type="spellEnd"/>
      <w:r>
        <w:t xml:space="preserve">, </w:t>
      </w:r>
      <w:proofErr w:type="spellStart"/>
      <w:r>
        <w:t>vermeynt</w:t>
      </w:r>
      <w:proofErr w:type="spellEnd"/>
      <w:r>
        <w:t xml:space="preserve">, </w:t>
      </w:r>
      <w:proofErr w:type="spellStart"/>
      <w:r>
        <w:t>nyemandts</w:t>
      </w:r>
      <w:proofErr w:type="spellEnd"/>
      <w:r>
        <w:t xml:space="preserve"> möcht in </w:t>
      </w:r>
      <w:proofErr w:type="spellStart"/>
      <w:r>
        <w:t>starck</w:t>
      </w:r>
      <w:proofErr w:type="spellEnd"/>
      <w:r>
        <w:t xml:space="preserve"> genüg sein. Gott strafft, das sie all erschlagen wurden, </w:t>
      </w:r>
      <w:proofErr w:type="spellStart"/>
      <w:r>
        <w:t>vnd</w:t>
      </w:r>
      <w:proofErr w:type="spellEnd"/>
      <w:r>
        <w:t xml:space="preserve"> Sennacherib von sein </w:t>
      </w:r>
      <w:proofErr w:type="spellStart"/>
      <w:r>
        <w:t>eygen</w:t>
      </w:r>
      <w:proofErr w:type="spellEnd"/>
      <w:r>
        <w:t xml:space="preserve"> Son </w:t>
      </w:r>
      <w:proofErr w:type="spellStart"/>
      <w:r>
        <w:t>erwürckt</w:t>
      </w:r>
      <w:proofErr w:type="spellEnd"/>
      <w:r>
        <w:t xml:space="preserve">. Do </w:t>
      </w:r>
      <w:proofErr w:type="spellStart"/>
      <w:r>
        <w:t>Annon</w:t>
      </w:r>
      <w:proofErr w:type="spellEnd"/>
      <w:r>
        <w:t xml:space="preserve"> </w:t>
      </w:r>
      <w:proofErr w:type="spellStart"/>
      <w:r>
        <w:t>verahct</w:t>
      </w:r>
      <w:proofErr w:type="spellEnd"/>
      <w:r>
        <w:t xml:space="preserve"> </w:t>
      </w:r>
      <w:proofErr w:type="spellStart"/>
      <w:r>
        <w:t>vnnd</w:t>
      </w:r>
      <w:proofErr w:type="spellEnd"/>
      <w:r>
        <w:t xml:space="preserve"> </w:t>
      </w:r>
      <w:proofErr w:type="spellStart"/>
      <w:r>
        <w:t>schendet</w:t>
      </w:r>
      <w:proofErr w:type="spellEnd"/>
      <w:r>
        <w:t xml:space="preserve"> die </w:t>
      </w:r>
      <w:proofErr w:type="spellStart"/>
      <w:r>
        <w:t>bottschafft</w:t>
      </w:r>
      <w:proofErr w:type="spellEnd"/>
      <w:r>
        <w:t xml:space="preserve"> des </w:t>
      </w:r>
      <w:proofErr w:type="spellStart"/>
      <w:r>
        <w:t>künigs</w:t>
      </w:r>
      <w:proofErr w:type="spellEnd"/>
      <w:r>
        <w:t xml:space="preserve"> </w:t>
      </w:r>
      <w:proofErr w:type="spellStart"/>
      <w:r>
        <w:t>Dauid</w:t>
      </w:r>
      <w:proofErr w:type="spellEnd"/>
      <w:r>
        <w:t xml:space="preserve">, Gott </w:t>
      </w:r>
      <w:proofErr w:type="spellStart"/>
      <w:r>
        <w:t>verhengt</w:t>
      </w:r>
      <w:proofErr w:type="spellEnd"/>
      <w:r>
        <w:t xml:space="preserve">, das der </w:t>
      </w:r>
      <w:proofErr w:type="spellStart"/>
      <w:r>
        <w:t>Sirer</w:t>
      </w:r>
      <w:proofErr w:type="spellEnd"/>
      <w:r>
        <w:t xml:space="preserve"> </w:t>
      </w:r>
      <w:proofErr w:type="spellStart"/>
      <w:r>
        <w:t>Siebenthausend</w:t>
      </w:r>
      <w:proofErr w:type="spellEnd"/>
      <w:r>
        <w:t xml:space="preserve"> wegen </w:t>
      </w:r>
      <w:proofErr w:type="spellStart"/>
      <w:r>
        <w:t>vnd</w:t>
      </w:r>
      <w:proofErr w:type="spellEnd"/>
      <w:r>
        <w:t xml:space="preserve"> </w:t>
      </w:r>
      <w:proofErr w:type="spellStart"/>
      <w:r>
        <w:t>viertzigthaüsent</w:t>
      </w:r>
      <w:proofErr w:type="spellEnd"/>
      <w:r>
        <w:t xml:space="preserve"> </w:t>
      </w:r>
      <w:proofErr w:type="spellStart"/>
      <w:r>
        <w:t>mann</w:t>
      </w:r>
      <w:proofErr w:type="spellEnd"/>
      <w:r>
        <w:t xml:space="preserve"> zu süß erschlagen würden. Die </w:t>
      </w:r>
      <w:proofErr w:type="spellStart"/>
      <w:r>
        <w:t>kinder</w:t>
      </w:r>
      <w:proofErr w:type="spellEnd"/>
      <w:r>
        <w:t xml:space="preserve"> Moab </w:t>
      </w:r>
      <w:proofErr w:type="spellStart"/>
      <w:r>
        <w:t>vnd</w:t>
      </w:r>
      <w:proofErr w:type="spellEnd"/>
      <w:r>
        <w:t xml:space="preserve"> Ammon </w:t>
      </w:r>
      <w:proofErr w:type="spellStart"/>
      <w:r>
        <w:t>fürten</w:t>
      </w:r>
      <w:proofErr w:type="spellEnd"/>
      <w:r>
        <w:t xml:space="preserve"> ein </w:t>
      </w:r>
      <w:proofErr w:type="spellStart"/>
      <w:r>
        <w:t>freuenlichen</w:t>
      </w:r>
      <w:proofErr w:type="spellEnd"/>
      <w:r>
        <w:t xml:space="preserve"> krieg wider Josaphat, Josaphat trat </w:t>
      </w:r>
      <w:proofErr w:type="spellStart"/>
      <w:r>
        <w:t>vnder</w:t>
      </w:r>
      <w:proofErr w:type="spellEnd"/>
      <w:r>
        <w:t xml:space="preserve"> die </w:t>
      </w:r>
      <w:proofErr w:type="spellStart"/>
      <w:r>
        <w:t>gemeyn</w:t>
      </w:r>
      <w:proofErr w:type="spellEnd"/>
      <w:r>
        <w:t xml:space="preserve"> Juda </w:t>
      </w:r>
      <w:proofErr w:type="spellStart"/>
      <w:r>
        <w:t>vnd</w:t>
      </w:r>
      <w:proofErr w:type="spellEnd"/>
      <w:r>
        <w:t xml:space="preserve"> </w:t>
      </w:r>
      <w:proofErr w:type="spellStart"/>
      <w:r>
        <w:t>Hierusalem</w:t>
      </w:r>
      <w:proofErr w:type="spellEnd"/>
      <w:r>
        <w:t xml:space="preserve">, sprach: „Herr, </w:t>
      </w:r>
      <w:proofErr w:type="spellStart"/>
      <w:r>
        <w:t>vnser</w:t>
      </w:r>
      <w:proofErr w:type="spellEnd"/>
      <w:r>
        <w:t xml:space="preserve"> </w:t>
      </w:r>
      <w:proofErr w:type="spellStart"/>
      <w:r>
        <w:t>vatter</w:t>
      </w:r>
      <w:proofErr w:type="spellEnd"/>
      <w:r>
        <w:t xml:space="preserve"> </w:t>
      </w:r>
      <w:proofErr w:type="spellStart"/>
      <w:r>
        <w:t>got</w:t>
      </w:r>
      <w:proofErr w:type="spellEnd"/>
      <w:r>
        <w:t xml:space="preserve">, in deiner </w:t>
      </w:r>
      <w:proofErr w:type="spellStart"/>
      <w:r>
        <w:t>handt</w:t>
      </w:r>
      <w:proofErr w:type="spellEnd"/>
      <w:r>
        <w:t xml:space="preserve"> ist </w:t>
      </w:r>
      <w:proofErr w:type="spellStart"/>
      <w:r>
        <w:t>krafft</w:t>
      </w:r>
      <w:proofErr w:type="spellEnd"/>
      <w:r>
        <w:t xml:space="preserve"> </w:t>
      </w:r>
      <w:proofErr w:type="spellStart"/>
      <w:r>
        <w:t>vnnd</w:t>
      </w:r>
      <w:proofErr w:type="spellEnd"/>
      <w:r>
        <w:t xml:space="preserve"> macht, </w:t>
      </w:r>
      <w:proofErr w:type="spellStart"/>
      <w:r>
        <w:t>vnd</w:t>
      </w:r>
      <w:proofErr w:type="spellEnd"/>
      <w:r>
        <w:t xml:space="preserve"> ist </w:t>
      </w:r>
      <w:proofErr w:type="spellStart"/>
      <w:r>
        <w:t>nyemandt</w:t>
      </w:r>
      <w:proofErr w:type="spellEnd"/>
      <w:r>
        <w:t xml:space="preserve">, der wider dich </w:t>
      </w:r>
      <w:proofErr w:type="spellStart"/>
      <w:r>
        <w:t>steen</w:t>
      </w:r>
      <w:proofErr w:type="spellEnd"/>
      <w:r>
        <w:t xml:space="preserve"> </w:t>
      </w:r>
      <w:proofErr w:type="spellStart"/>
      <w:r>
        <w:t>müge</w:t>
      </w:r>
      <w:proofErr w:type="spellEnd"/>
      <w:r>
        <w:t xml:space="preserve">, in </w:t>
      </w:r>
      <w:proofErr w:type="spellStart"/>
      <w:r>
        <w:t>vns</w:t>
      </w:r>
      <w:proofErr w:type="spellEnd"/>
      <w:r>
        <w:t xml:space="preserve"> ist </w:t>
      </w:r>
      <w:proofErr w:type="spellStart"/>
      <w:r>
        <w:t>nit</w:t>
      </w:r>
      <w:proofErr w:type="spellEnd"/>
      <w:r>
        <w:t xml:space="preserve"> </w:t>
      </w:r>
      <w:proofErr w:type="spellStart"/>
      <w:r>
        <w:t>krafft</w:t>
      </w:r>
      <w:proofErr w:type="spellEnd"/>
      <w:r>
        <w:t xml:space="preserve"> gegen diesem grossen </w:t>
      </w:r>
      <w:proofErr w:type="spellStart"/>
      <w:r>
        <w:t>haüffen</w:t>
      </w:r>
      <w:proofErr w:type="spellEnd"/>
      <w:r>
        <w:t xml:space="preserve">, der wider </w:t>
      </w:r>
      <w:proofErr w:type="spellStart"/>
      <w:r>
        <w:t>vns</w:t>
      </w:r>
      <w:proofErr w:type="spellEnd"/>
      <w:r>
        <w:t xml:space="preserve"> </w:t>
      </w:r>
      <w:proofErr w:type="spellStart"/>
      <w:r>
        <w:t>kompt</w:t>
      </w:r>
      <w:proofErr w:type="spellEnd"/>
      <w:r>
        <w:t xml:space="preserve">, wir wissen </w:t>
      </w:r>
      <w:proofErr w:type="spellStart"/>
      <w:r>
        <w:t>nit</w:t>
      </w:r>
      <w:proofErr w:type="spellEnd"/>
      <w:r>
        <w:t xml:space="preserve">, was wir thun sollen, sonder </w:t>
      </w:r>
      <w:proofErr w:type="spellStart"/>
      <w:r>
        <w:t>vnser</w:t>
      </w:r>
      <w:proofErr w:type="spellEnd"/>
      <w:r>
        <w:t xml:space="preserve"> </w:t>
      </w:r>
      <w:proofErr w:type="spellStart"/>
      <w:r>
        <w:t>aügen</w:t>
      </w:r>
      <w:proofErr w:type="spellEnd"/>
      <w:r>
        <w:t xml:space="preserve"> </w:t>
      </w:r>
      <w:proofErr w:type="spellStart"/>
      <w:r>
        <w:t>steen</w:t>
      </w:r>
      <w:proofErr w:type="spellEnd"/>
      <w:r>
        <w:t xml:space="preserve"> zu dir.“ </w:t>
      </w:r>
      <w:proofErr w:type="spellStart"/>
      <w:r>
        <w:t>vnd</w:t>
      </w:r>
      <w:proofErr w:type="spellEnd"/>
      <w:r>
        <w:t xml:space="preserve"> das </w:t>
      </w:r>
      <w:proofErr w:type="spellStart"/>
      <w:r>
        <w:t>gantz</w:t>
      </w:r>
      <w:proofErr w:type="spellEnd"/>
      <w:r>
        <w:t xml:space="preserve"> Juda </w:t>
      </w:r>
      <w:proofErr w:type="spellStart"/>
      <w:r>
        <w:t>stundt</w:t>
      </w:r>
      <w:proofErr w:type="spellEnd"/>
      <w:r>
        <w:t xml:space="preserve"> vor dem </w:t>
      </w:r>
      <w:proofErr w:type="spellStart"/>
      <w:r>
        <w:t>herren</w:t>
      </w:r>
      <w:proofErr w:type="spellEnd"/>
      <w:r>
        <w:t xml:space="preserve"> mit </w:t>
      </w:r>
      <w:proofErr w:type="spellStart"/>
      <w:r>
        <w:t>iren</w:t>
      </w:r>
      <w:proofErr w:type="spellEnd"/>
      <w:r>
        <w:t xml:space="preserve"> </w:t>
      </w:r>
      <w:proofErr w:type="spellStart"/>
      <w:r>
        <w:t>kindern</w:t>
      </w:r>
      <w:proofErr w:type="spellEnd"/>
      <w:r>
        <w:t xml:space="preserve">, </w:t>
      </w:r>
      <w:proofErr w:type="spellStart"/>
      <w:r>
        <w:t>weybern</w:t>
      </w:r>
      <w:proofErr w:type="spellEnd"/>
      <w:r>
        <w:t xml:space="preserve"> </w:t>
      </w:r>
      <w:proofErr w:type="spellStart"/>
      <w:r>
        <w:t>vnd</w:t>
      </w:r>
      <w:proofErr w:type="spellEnd"/>
      <w:r>
        <w:t xml:space="preserve"> </w:t>
      </w:r>
      <w:proofErr w:type="spellStart"/>
      <w:r>
        <w:t>sönen</w:t>
      </w:r>
      <w:proofErr w:type="spellEnd"/>
      <w:r>
        <w:t xml:space="preserve">. </w:t>
      </w:r>
      <w:proofErr w:type="spellStart"/>
      <w:r>
        <w:t>Jehasiel</w:t>
      </w:r>
      <w:proofErr w:type="spellEnd"/>
      <w:r>
        <w:t xml:space="preserve"> prediget </w:t>
      </w:r>
      <w:proofErr w:type="spellStart"/>
      <w:r>
        <w:t>auß</w:t>
      </w:r>
      <w:proofErr w:type="spellEnd"/>
      <w:r>
        <w:t xml:space="preserve"> dem </w:t>
      </w:r>
      <w:proofErr w:type="spellStart"/>
      <w:r>
        <w:t>geyst</w:t>
      </w:r>
      <w:proofErr w:type="spellEnd"/>
      <w:r>
        <w:t xml:space="preserve"> </w:t>
      </w:r>
      <w:proofErr w:type="spellStart"/>
      <w:r>
        <w:t>gottes</w:t>
      </w:r>
      <w:proofErr w:type="spellEnd"/>
      <w:r>
        <w:t xml:space="preserve"> </w:t>
      </w:r>
      <w:proofErr w:type="spellStart"/>
      <w:r>
        <w:t>sagendt</w:t>
      </w:r>
      <w:proofErr w:type="spellEnd"/>
      <w:r>
        <w:t xml:space="preserve">: „Der </w:t>
      </w:r>
      <w:proofErr w:type="spellStart"/>
      <w:r>
        <w:t>herr</w:t>
      </w:r>
      <w:proofErr w:type="spellEnd"/>
      <w:r>
        <w:t xml:space="preserve"> spricht zu </w:t>
      </w:r>
      <w:proofErr w:type="spellStart"/>
      <w:r>
        <w:t>eüch</w:t>
      </w:r>
      <w:proofErr w:type="spellEnd"/>
      <w:r>
        <w:t xml:space="preserve">: </w:t>
      </w:r>
      <w:proofErr w:type="spellStart"/>
      <w:r>
        <w:t>Ir</w:t>
      </w:r>
      <w:proofErr w:type="spellEnd"/>
      <w:r>
        <w:t xml:space="preserve"> </w:t>
      </w:r>
      <w:proofErr w:type="spellStart"/>
      <w:r>
        <w:t>solt</w:t>
      </w:r>
      <w:proofErr w:type="spellEnd"/>
      <w:r>
        <w:t xml:space="preserve"> </w:t>
      </w:r>
      <w:proofErr w:type="spellStart"/>
      <w:r>
        <w:t>eüch</w:t>
      </w:r>
      <w:proofErr w:type="spellEnd"/>
      <w:r>
        <w:t xml:space="preserve"> </w:t>
      </w:r>
      <w:proofErr w:type="spellStart"/>
      <w:r>
        <w:t>nit</w:t>
      </w:r>
      <w:proofErr w:type="spellEnd"/>
      <w:r>
        <w:t xml:space="preserve"> fürchten noch zagen vor diesem grossen </w:t>
      </w:r>
      <w:proofErr w:type="spellStart"/>
      <w:r>
        <w:t>haüffen</w:t>
      </w:r>
      <w:proofErr w:type="spellEnd"/>
      <w:r>
        <w:t xml:space="preserve">. Dann </w:t>
      </w:r>
      <w:proofErr w:type="spellStart"/>
      <w:r>
        <w:t>jr</w:t>
      </w:r>
      <w:proofErr w:type="spellEnd"/>
      <w:r>
        <w:t xml:space="preserve"> </w:t>
      </w:r>
      <w:proofErr w:type="spellStart"/>
      <w:r>
        <w:t>streytet</w:t>
      </w:r>
      <w:proofErr w:type="spellEnd"/>
      <w:r>
        <w:t xml:space="preserve"> </w:t>
      </w:r>
      <w:proofErr w:type="spellStart"/>
      <w:r>
        <w:t>nit</w:t>
      </w:r>
      <w:proofErr w:type="spellEnd"/>
      <w:r>
        <w:t xml:space="preserve">, sonder </w:t>
      </w:r>
      <w:proofErr w:type="spellStart"/>
      <w:r>
        <w:t>Got</w:t>
      </w:r>
      <w:proofErr w:type="spellEnd"/>
      <w:r>
        <w:t xml:space="preserve">. Morgen </w:t>
      </w:r>
      <w:proofErr w:type="spellStart"/>
      <w:r>
        <w:t>solt</w:t>
      </w:r>
      <w:proofErr w:type="spellEnd"/>
      <w:r>
        <w:t xml:space="preserve"> </w:t>
      </w:r>
      <w:proofErr w:type="spellStart"/>
      <w:r>
        <w:t>ir</w:t>
      </w:r>
      <w:proofErr w:type="spellEnd"/>
      <w:r>
        <w:t xml:space="preserve"> zu </w:t>
      </w:r>
      <w:proofErr w:type="spellStart"/>
      <w:r>
        <w:t>jn</w:t>
      </w:r>
      <w:proofErr w:type="spellEnd"/>
      <w:r>
        <w:t xml:space="preserve"> hinab </w:t>
      </w:r>
      <w:proofErr w:type="spellStart"/>
      <w:r>
        <w:t>ziehenn</w:t>
      </w:r>
      <w:proofErr w:type="spellEnd"/>
      <w:r>
        <w:t xml:space="preserve">, </w:t>
      </w:r>
      <w:proofErr w:type="spellStart"/>
      <w:r>
        <w:t>jr</w:t>
      </w:r>
      <w:proofErr w:type="spellEnd"/>
      <w:r>
        <w:t xml:space="preserve"> </w:t>
      </w:r>
      <w:proofErr w:type="spellStart"/>
      <w:r>
        <w:t>werdt</w:t>
      </w:r>
      <w:proofErr w:type="spellEnd"/>
      <w:r>
        <w:t xml:space="preserve"> </w:t>
      </w:r>
      <w:proofErr w:type="spellStart"/>
      <w:r>
        <w:t>nit</w:t>
      </w:r>
      <w:proofErr w:type="spellEnd"/>
      <w:r>
        <w:t xml:space="preserve"> </w:t>
      </w:r>
      <w:proofErr w:type="spellStart"/>
      <w:r>
        <w:t>streytten</w:t>
      </w:r>
      <w:proofErr w:type="spellEnd"/>
      <w:r>
        <w:t xml:space="preserve"> in diesen </w:t>
      </w:r>
      <w:proofErr w:type="spellStart"/>
      <w:r>
        <w:t>sachen</w:t>
      </w:r>
      <w:proofErr w:type="spellEnd"/>
      <w:r>
        <w:t xml:space="preserve">, </w:t>
      </w:r>
      <w:proofErr w:type="spellStart"/>
      <w:r>
        <w:t>trettet</w:t>
      </w:r>
      <w:proofErr w:type="spellEnd"/>
      <w:r>
        <w:t xml:space="preserve"> </w:t>
      </w:r>
      <w:proofErr w:type="spellStart"/>
      <w:r>
        <w:t>nür</w:t>
      </w:r>
      <w:proofErr w:type="spellEnd"/>
      <w:r>
        <w:t xml:space="preserve"> hin, </w:t>
      </w:r>
      <w:proofErr w:type="spellStart"/>
      <w:r>
        <w:t>steet</w:t>
      </w:r>
      <w:proofErr w:type="spellEnd"/>
      <w:r>
        <w:t xml:space="preserve"> </w:t>
      </w:r>
      <w:proofErr w:type="spellStart"/>
      <w:r>
        <w:t>vnnd</w:t>
      </w:r>
      <w:proofErr w:type="spellEnd"/>
      <w:r>
        <w:t xml:space="preserve"> sehet das </w:t>
      </w:r>
      <w:proofErr w:type="spellStart"/>
      <w:r>
        <w:t>heyl</w:t>
      </w:r>
      <w:proofErr w:type="spellEnd"/>
      <w:r>
        <w:t xml:space="preserve"> des </w:t>
      </w:r>
      <w:proofErr w:type="spellStart"/>
      <w:r>
        <w:t>herren</w:t>
      </w:r>
      <w:proofErr w:type="spellEnd"/>
      <w:r>
        <w:t xml:space="preserve">, der mit </w:t>
      </w:r>
      <w:proofErr w:type="spellStart"/>
      <w:r>
        <w:t>eüch</w:t>
      </w:r>
      <w:proofErr w:type="spellEnd"/>
      <w:r>
        <w:t xml:space="preserve"> ist!“ Es begab sich, das die </w:t>
      </w:r>
      <w:proofErr w:type="spellStart"/>
      <w:r>
        <w:t>feyndt</w:t>
      </w:r>
      <w:proofErr w:type="spellEnd"/>
      <w:r>
        <w:t xml:space="preserve"> erschlagen worden </w:t>
      </w:r>
      <w:proofErr w:type="spellStart"/>
      <w:r>
        <w:t>vndter</w:t>
      </w:r>
      <w:proofErr w:type="spellEnd"/>
      <w:r>
        <w:t xml:space="preserve"> </w:t>
      </w:r>
      <w:proofErr w:type="spellStart"/>
      <w:r>
        <w:t>jnen</w:t>
      </w:r>
      <w:proofErr w:type="spellEnd"/>
      <w:r>
        <w:t xml:space="preserve"> </w:t>
      </w:r>
      <w:proofErr w:type="spellStart"/>
      <w:r>
        <w:t>selbs</w:t>
      </w:r>
      <w:proofErr w:type="spellEnd"/>
      <w:r>
        <w:t xml:space="preserve">, </w:t>
      </w:r>
      <w:proofErr w:type="spellStart"/>
      <w:r>
        <w:t>vnd</w:t>
      </w:r>
      <w:proofErr w:type="spellEnd"/>
      <w:r>
        <w:t xml:space="preserve"> der </w:t>
      </w:r>
      <w:proofErr w:type="spellStart"/>
      <w:r>
        <w:t>haüff</w:t>
      </w:r>
      <w:proofErr w:type="spellEnd"/>
      <w:r>
        <w:t xml:space="preserve"> Josaphat </w:t>
      </w:r>
      <w:proofErr w:type="spellStart"/>
      <w:r>
        <w:t>bleyb</w:t>
      </w:r>
      <w:proofErr w:type="spellEnd"/>
      <w:r>
        <w:t xml:space="preserve"> </w:t>
      </w:r>
      <w:proofErr w:type="spellStart"/>
      <w:r>
        <w:t>onuerletzt</w:t>
      </w:r>
      <w:proofErr w:type="spellEnd"/>
      <w:r>
        <w:t xml:space="preserve">. </w:t>
      </w:r>
    </w:p>
    <w:p w14:paraId="3E3C6F0B" w14:textId="77777777" w:rsidR="0014063A" w:rsidRDefault="0014063A" w:rsidP="0014063A">
      <w:pPr>
        <w:pStyle w:val="StandardWeb"/>
      </w:pPr>
      <w:proofErr w:type="spellStart"/>
      <w:r>
        <w:t>Jr</w:t>
      </w:r>
      <w:proofErr w:type="spellEnd"/>
      <w:r>
        <w:t xml:space="preserve"> lieben </w:t>
      </w:r>
      <w:proofErr w:type="spellStart"/>
      <w:r>
        <w:t>freündt</w:t>
      </w:r>
      <w:proofErr w:type="spellEnd"/>
      <w:r>
        <w:t xml:space="preserve"> </w:t>
      </w:r>
      <w:proofErr w:type="spellStart"/>
      <w:r>
        <w:t>vnd</w:t>
      </w:r>
      <w:proofErr w:type="spellEnd"/>
      <w:r>
        <w:t xml:space="preserve"> </w:t>
      </w:r>
      <w:proofErr w:type="spellStart"/>
      <w:r>
        <w:t>nachpaüwern</w:t>
      </w:r>
      <w:proofErr w:type="spellEnd"/>
      <w:r>
        <w:t xml:space="preserve">, </w:t>
      </w:r>
      <w:proofErr w:type="spellStart"/>
      <w:r>
        <w:t>auß</w:t>
      </w:r>
      <w:proofErr w:type="spellEnd"/>
      <w:r>
        <w:t xml:space="preserve"> </w:t>
      </w:r>
      <w:proofErr w:type="spellStart"/>
      <w:r>
        <w:t>gemelten</w:t>
      </w:r>
      <w:proofErr w:type="spellEnd"/>
      <w:r>
        <w:t xml:space="preserve"> </w:t>
      </w:r>
      <w:proofErr w:type="spellStart"/>
      <w:r>
        <w:t>hystori</w:t>
      </w:r>
      <w:proofErr w:type="spellEnd"/>
      <w:r>
        <w:t xml:space="preserve"> </w:t>
      </w:r>
      <w:proofErr w:type="spellStart"/>
      <w:r>
        <w:t>vnd</w:t>
      </w:r>
      <w:proofErr w:type="spellEnd"/>
      <w:r>
        <w:t xml:space="preserve"> </w:t>
      </w:r>
      <w:proofErr w:type="spellStart"/>
      <w:r>
        <w:t>geschichten</w:t>
      </w:r>
      <w:proofErr w:type="spellEnd"/>
      <w:r>
        <w:t xml:space="preserve"> </w:t>
      </w:r>
      <w:proofErr w:type="spellStart"/>
      <w:r>
        <w:t>vernempt</w:t>
      </w:r>
      <w:proofErr w:type="spellEnd"/>
      <w:r>
        <w:t xml:space="preserve"> </w:t>
      </w:r>
      <w:proofErr w:type="spellStart"/>
      <w:r>
        <w:t>jr</w:t>
      </w:r>
      <w:proofErr w:type="spellEnd"/>
      <w:r>
        <w:t xml:space="preserve">, das </w:t>
      </w:r>
      <w:proofErr w:type="spellStart"/>
      <w:r>
        <w:t>Got</w:t>
      </w:r>
      <w:proofErr w:type="spellEnd"/>
      <w:r>
        <w:t xml:space="preserve"> den </w:t>
      </w:r>
      <w:proofErr w:type="spellStart"/>
      <w:r>
        <w:t>freuel</w:t>
      </w:r>
      <w:proofErr w:type="spellEnd"/>
      <w:r>
        <w:t xml:space="preserve"> </w:t>
      </w:r>
      <w:proofErr w:type="spellStart"/>
      <w:r>
        <w:t>vnd</w:t>
      </w:r>
      <w:proofErr w:type="spellEnd"/>
      <w:r>
        <w:t xml:space="preserve"> </w:t>
      </w:r>
      <w:proofErr w:type="spellStart"/>
      <w:r>
        <w:t>vbermut</w:t>
      </w:r>
      <w:proofErr w:type="spellEnd"/>
      <w:r>
        <w:t xml:space="preserve"> </w:t>
      </w:r>
      <w:proofErr w:type="spellStart"/>
      <w:r>
        <w:t>vngestrafft</w:t>
      </w:r>
      <w:proofErr w:type="spellEnd"/>
      <w:r>
        <w:t xml:space="preserve"> nicht </w:t>
      </w:r>
      <w:proofErr w:type="spellStart"/>
      <w:r>
        <w:t>hatt</w:t>
      </w:r>
      <w:proofErr w:type="spellEnd"/>
      <w:r>
        <w:t xml:space="preserve"> </w:t>
      </w:r>
      <w:proofErr w:type="spellStart"/>
      <w:r>
        <w:t>faren</w:t>
      </w:r>
      <w:proofErr w:type="spellEnd"/>
      <w:r>
        <w:t xml:space="preserve"> lassen. So entsetzt </w:t>
      </w:r>
      <w:proofErr w:type="spellStart"/>
      <w:r>
        <w:t>vnd</w:t>
      </w:r>
      <w:proofErr w:type="spellEnd"/>
      <w:r>
        <w:t xml:space="preserve"> </w:t>
      </w:r>
      <w:proofErr w:type="spellStart"/>
      <w:r>
        <w:t>verwündert</w:t>
      </w:r>
      <w:proofErr w:type="spellEnd"/>
      <w:r>
        <w:t xml:space="preserve"> </w:t>
      </w:r>
      <w:proofErr w:type="spellStart"/>
      <w:r>
        <w:t>eüch</w:t>
      </w:r>
      <w:proofErr w:type="spellEnd"/>
      <w:r>
        <w:t xml:space="preserve"> auch </w:t>
      </w:r>
      <w:proofErr w:type="spellStart"/>
      <w:r>
        <w:t>nit</w:t>
      </w:r>
      <w:proofErr w:type="spellEnd"/>
      <w:r>
        <w:t xml:space="preserve">, das </w:t>
      </w:r>
      <w:proofErr w:type="spellStart"/>
      <w:r>
        <w:t>gott</w:t>
      </w:r>
      <w:proofErr w:type="spellEnd"/>
      <w:r>
        <w:t xml:space="preserve"> der </w:t>
      </w:r>
      <w:proofErr w:type="spellStart"/>
      <w:r>
        <w:t>herr</w:t>
      </w:r>
      <w:proofErr w:type="spellEnd"/>
      <w:r>
        <w:t xml:space="preserve"> </w:t>
      </w:r>
      <w:proofErr w:type="spellStart"/>
      <w:r>
        <w:t>vber</w:t>
      </w:r>
      <w:proofErr w:type="spellEnd"/>
      <w:r>
        <w:t xml:space="preserve"> </w:t>
      </w:r>
      <w:proofErr w:type="spellStart"/>
      <w:r>
        <w:t>eüch</w:t>
      </w:r>
      <w:proofErr w:type="spellEnd"/>
      <w:r>
        <w:t xml:space="preserve"> </w:t>
      </w:r>
      <w:proofErr w:type="spellStart"/>
      <w:r>
        <w:t>verhenckt</w:t>
      </w:r>
      <w:proofErr w:type="spellEnd"/>
      <w:r>
        <w:t xml:space="preserve"> hat sein </w:t>
      </w:r>
      <w:proofErr w:type="spellStart"/>
      <w:r>
        <w:t>ruthen</w:t>
      </w:r>
      <w:proofErr w:type="spellEnd"/>
      <w:r>
        <w:t xml:space="preserve"> </w:t>
      </w:r>
      <w:proofErr w:type="spellStart"/>
      <w:r>
        <w:t>vnd</w:t>
      </w:r>
      <w:proofErr w:type="spellEnd"/>
      <w:r>
        <w:t xml:space="preserve"> </w:t>
      </w:r>
      <w:proofErr w:type="spellStart"/>
      <w:r>
        <w:t>geyßel</w:t>
      </w:r>
      <w:proofErr w:type="spellEnd"/>
      <w:r>
        <w:t xml:space="preserve">, </w:t>
      </w:r>
      <w:proofErr w:type="spellStart"/>
      <w:r>
        <w:t>eüch</w:t>
      </w:r>
      <w:proofErr w:type="spellEnd"/>
      <w:r>
        <w:t xml:space="preserve"> </w:t>
      </w:r>
      <w:proofErr w:type="spellStart"/>
      <w:r>
        <w:t>heymgesücht</w:t>
      </w:r>
      <w:proofErr w:type="spellEnd"/>
      <w:r>
        <w:t xml:space="preserve"> (des ich </w:t>
      </w:r>
      <w:proofErr w:type="spellStart"/>
      <w:r>
        <w:t>hertzlichs</w:t>
      </w:r>
      <w:proofErr w:type="spellEnd"/>
      <w:r>
        <w:t xml:space="preserve"> </w:t>
      </w:r>
      <w:proofErr w:type="spellStart"/>
      <w:r>
        <w:t>mitleyden</w:t>
      </w:r>
      <w:proofErr w:type="spellEnd"/>
      <w:r>
        <w:t xml:space="preserve"> trag), </w:t>
      </w:r>
      <w:proofErr w:type="spellStart"/>
      <w:r>
        <w:t>vmb</w:t>
      </w:r>
      <w:proofErr w:type="spellEnd"/>
      <w:r>
        <w:t xml:space="preserve"> das </w:t>
      </w:r>
      <w:proofErr w:type="spellStart"/>
      <w:r>
        <w:t>jr</w:t>
      </w:r>
      <w:proofErr w:type="spellEnd"/>
      <w:r>
        <w:t xml:space="preserve"> sein </w:t>
      </w:r>
      <w:proofErr w:type="spellStart"/>
      <w:r>
        <w:t>heylig</w:t>
      </w:r>
      <w:proofErr w:type="spellEnd"/>
      <w:r>
        <w:t xml:space="preserve"> </w:t>
      </w:r>
      <w:proofErr w:type="spellStart"/>
      <w:r>
        <w:t>wort</w:t>
      </w:r>
      <w:proofErr w:type="spellEnd"/>
      <w:r>
        <w:t xml:space="preserve"> zu einem </w:t>
      </w:r>
      <w:proofErr w:type="spellStart"/>
      <w:r>
        <w:t>schanddeckel</w:t>
      </w:r>
      <w:proofErr w:type="spellEnd"/>
      <w:r>
        <w:t xml:space="preserve"> gemacht, </w:t>
      </w:r>
      <w:proofErr w:type="spellStart"/>
      <w:r>
        <w:t>ewern</w:t>
      </w:r>
      <w:proofErr w:type="spellEnd"/>
      <w:r>
        <w:t xml:space="preserve"> </w:t>
      </w:r>
      <w:proofErr w:type="spellStart"/>
      <w:r>
        <w:t>trost</w:t>
      </w:r>
      <w:proofErr w:type="spellEnd"/>
      <w:r>
        <w:t xml:space="preserve"> </w:t>
      </w:r>
      <w:proofErr w:type="spellStart"/>
      <w:r>
        <w:t>vnd</w:t>
      </w:r>
      <w:proofErr w:type="spellEnd"/>
      <w:r>
        <w:t xml:space="preserve"> </w:t>
      </w:r>
      <w:proofErr w:type="spellStart"/>
      <w:r>
        <w:t>hoffnung</w:t>
      </w:r>
      <w:proofErr w:type="spellEnd"/>
      <w:r>
        <w:t xml:space="preserve"> in die viele des </w:t>
      </w:r>
      <w:proofErr w:type="spellStart"/>
      <w:r>
        <w:t>volcks</w:t>
      </w:r>
      <w:proofErr w:type="spellEnd"/>
      <w:r>
        <w:t xml:space="preserve"> </w:t>
      </w:r>
      <w:proofErr w:type="spellStart"/>
      <w:r>
        <w:t>vnd</w:t>
      </w:r>
      <w:proofErr w:type="spellEnd"/>
      <w:r>
        <w:t xml:space="preserve"> in groß </w:t>
      </w:r>
      <w:proofErr w:type="spellStart"/>
      <w:r>
        <w:t>haüffen</w:t>
      </w:r>
      <w:proofErr w:type="spellEnd"/>
      <w:r>
        <w:t xml:space="preserve"> gesetzt, </w:t>
      </w:r>
      <w:proofErr w:type="spellStart"/>
      <w:r>
        <w:t>ewern</w:t>
      </w:r>
      <w:proofErr w:type="spellEnd"/>
      <w:r>
        <w:t xml:space="preserve"> nutz in dieser </w:t>
      </w:r>
      <w:proofErr w:type="spellStart"/>
      <w:r>
        <w:t>empörung</w:t>
      </w:r>
      <w:proofErr w:type="spellEnd"/>
      <w:r>
        <w:t xml:space="preserve"> gesucht, seyn </w:t>
      </w:r>
      <w:proofErr w:type="spellStart"/>
      <w:r>
        <w:t>öberckeit</w:t>
      </w:r>
      <w:proofErr w:type="spellEnd"/>
      <w:r>
        <w:t xml:space="preserve"> von </w:t>
      </w:r>
      <w:proofErr w:type="spellStart"/>
      <w:r>
        <w:t>jm</w:t>
      </w:r>
      <w:proofErr w:type="spellEnd"/>
      <w:r>
        <w:t xml:space="preserve"> </w:t>
      </w:r>
      <w:proofErr w:type="spellStart"/>
      <w:r>
        <w:t>eyngesetzt</w:t>
      </w:r>
      <w:proofErr w:type="spellEnd"/>
      <w:r>
        <w:t xml:space="preserve">, sie sey </w:t>
      </w:r>
      <w:proofErr w:type="spellStart"/>
      <w:r>
        <w:t>böß</w:t>
      </w:r>
      <w:proofErr w:type="spellEnd"/>
      <w:r>
        <w:t xml:space="preserve"> oder gut, </w:t>
      </w:r>
      <w:proofErr w:type="spellStart"/>
      <w:r>
        <w:t>veracht</w:t>
      </w:r>
      <w:proofErr w:type="spellEnd"/>
      <w:r>
        <w:t xml:space="preserve">, </w:t>
      </w:r>
      <w:proofErr w:type="spellStart"/>
      <w:r>
        <w:t>verworffen</w:t>
      </w:r>
      <w:proofErr w:type="spellEnd"/>
      <w:r>
        <w:t xml:space="preserve"> </w:t>
      </w:r>
      <w:proofErr w:type="spellStart"/>
      <w:r>
        <w:t>vnd</w:t>
      </w:r>
      <w:proofErr w:type="spellEnd"/>
      <w:r>
        <w:t xml:space="preserve"> entsetzen </w:t>
      </w:r>
      <w:proofErr w:type="spellStart"/>
      <w:r>
        <w:t>hapt</w:t>
      </w:r>
      <w:proofErr w:type="spellEnd"/>
      <w:r>
        <w:t xml:space="preserve"> wöllen, in </w:t>
      </w:r>
      <w:proofErr w:type="spellStart"/>
      <w:r>
        <w:t>eygen</w:t>
      </w:r>
      <w:proofErr w:type="spellEnd"/>
      <w:r>
        <w:t xml:space="preserve"> </w:t>
      </w:r>
      <w:proofErr w:type="spellStart"/>
      <w:r>
        <w:t>sachen</w:t>
      </w:r>
      <w:proofErr w:type="spellEnd"/>
      <w:r>
        <w:t xml:space="preserve"> </w:t>
      </w:r>
      <w:proofErr w:type="spellStart"/>
      <w:r>
        <w:t>selbs</w:t>
      </w:r>
      <w:proofErr w:type="spellEnd"/>
      <w:r>
        <w:t xml:space="preserve"> </w:t>
      </w:r>
      <w:proofErr w:type="spellStart"/>
      <w:r>
        <w:t>richter</w:t>
      </w:r>
      <w:proofErr w:type="spellEnd"/>
      <w:r>
        <w:t xml:space="preserve"> </w:t>
      </w:r>
      <w:proofErr w:type="spellStart"/>
      <w:r>
        <w:t>geweßen</w:t>
      </w:r>
      <w:proofErr w:type="spellEnd"/>
      <w:r>
        <w:t xml:space="preserve">, des der </w:t>
      </w:r>
      <w:proofErr w:type="spellStart"/>
      <w:r>
        <w:t>herr</w:t>
      </w:r>
      <w:proofErr w:type="spellEnd"/>
      <w:r>
        <w:t xml:space="preserve"> </w:t>
      </w:r>
      <w:proofErr w:type="spellStart"/>
      <w:r>
        <w:t>nit</w:t>
      </w:r>
      <w:proofErr w:type="spellEnd"/>
      <w:r>
        <w:t xml:space="preserve"> hab mögen </w:t>
      </w:r>
      <w:proofErr w:type="spellStart"/>
      <w:r>
        <w:t>dülden</w:t>
      </w:r>
      <w:proofErr w:type="spellEnd"/>
      <w:r>
        <w:t xml:space="preserve">, Also </w:t>
      </w:r>
      <w:proofErr w:type="spellStart"/>
      <w:r>
        <w:t>freuelich</w:t>
      </w:r>
      <w:proofErr w:type="spellEnd"/>
      <w:r>
        <w:t xml:space="preserve"> </w:t>
      </w:r>
      <w:proofErr w:type="spellStart"/>
      <w:r>
        <w:t>vnd</w:t>
      </w:r>
      <w:proofErr w:type="spellEnd"/>
      <w:r>
        <w:t xml:space="preserve"> </w:t>
      </w:r>
      <w:proofErr w:type="spellStart"/>
      <w:r>
        <w:t>gewaltigklich</w:t>
      </w:r>
      <w:proofErr w:type="spellEnd"/>
      <w:r>
        <w:t xml:space="preserve"> wider sein </w:t>
      </w:r>
      <w:proofErr w:type="spellStart"/>
      <w:r>
        <w:t>heylig</w:t>
      </w:r>
      <w:proofErr w:type="spellEnd"/>
      <w:r>
        <w:t xml:space="preserve"> </w:t>
      </w:r>
      <w:proofErr w:type="spellStart"/>
      <w:r>
        <w:t>wort</w:t>
      </w:r>
      <w:proofErr w:type="spellEnd"/>
      <w:r>
        <w:t xml:space="preserve"> streben. So spricht der </w:t>
      </w:r>
      <w:proofErr w:type="spellStart"/>
      <w:r>
        <w:t>herr</w:t>
      </w:r>
      <w:proofErr w:type="spellEnd"/>
      <w:r>
        <w:t xml:space="preserve"> </w:t>
      </w:r>
      <w:proofErr w:type="spellStart"/>
      <w:r>
        <w:t>selbs</w:t>
      </w:r>
      <w:proofErr w:type="spellEnd"/>
      <w:r>
        <w:t xml:space="preserve">: Der </w:t>
      </w:r>
      <w:proofErr w:type="spellStart"/>
      <w:r>
        <w:t>nit</w:t>
      </w:r>
      <w:proofErr w:type="spellEnd"/>
      <w:r>
        <w:t xml:space="preserve"> mit mir ist, der ist wider mich, </w:t>
      </w:r>
      <w:proofErr w:type="spellStart"/>
      <w:r>
        <w:t>vnd</w:t>
      </w:r>
      <w:proofErr w:type="spellEnd"/>
      <w:r>
        <w:t xml:space="preserve"> der </w:t>
      </w:r>
      <w:proofErr w:type="spellStart"/>
      <w:r>
        <w:t>nit</w:t>
      </w:r>
      <w:proofErr w:type="spellEnd"/>
      <w:r>
        <w:t xml:space="preserve"> mit mir </w:t>
      </w:r>
      <w:proofErr w:type="spellStart"/>
      <w:r>
        <w:t>sammlet</w:t>
      </w:r>
      <w:proofErr w:type="spellEnd"/>
      <w:r>
        <w:t xml:space="preserve">, der </w:t>
      </w:r>
      <w:proofErr w:type="spellStart"/>
      <w:r>
        <w:t>zurstreüt</w:t>
      </w:r>
      <w:proofErr w:type="spellEnd"/>
      <w:r>
        <w:t xml:space="preserve">. Mögt </w:t>
      </w:r>
      <w:proofErr w:type="spellStart"/>
      <w:r>
        <w:t>jr</w:t>
      </w:r>
      <w:proofErr w:type="spellEnd"/>
      <w:r>
        <w:t xml:space="preserve"> erachten, ob </w:t>
      </w:r>
      <w:proofErr w:type="spellStart"/>
      <w:r>
        <w:t>jr</w:t>
      </w:r>
      <w:proofErr w:type="spellEnd"/>
      <w:r>
        <w:t xml:space="preserve"> mit seinem </w:t>
      </w:r>
      <w:proofErr w:type="spellStart"/>
      <w:r>
        <w:t>wort</w:t>
      </w:r>
      <w:proofErr w:type="spellEnd"/>
      <w:r>
        <w:t xml:space="preserve"> daran </w:t>
      </w:r>
      <w:proofErr w:type="spellStart"/>
      <w:r>
        <w:t>geweßen</w:t>
      </w:r>
      <w:proofErr w:type="spellEnd"/>
      <w:r>
        <w:t xml:space="preserve">. will ich </w:t>
      </w:r>
      <w:proofErr w:type="spellStart"/>
      <w:r>
        <w:t>eüch</w:t>
      </w:r>
      <w:proofErr w:type="spellEnd"/>
      <w:r>
        <w:t xml:space="preserve">, lieben </w:t>
      </w:r>
      <w:proofErr w:type="spellStart"/>
      <w:r>
        <w:t>brüder</w:t>
      </w:r>
      <w:proofErr w:type="spellEnd"/>
      <w:r>
        <w:t xml:space="preserve">, </w:t>
      </w:r>
      <w:proofErr w:type="spellStart"/>
      <w:r>
        <w:t>vleyssig</w:t>
      </w:r>
      <w:proofErr w:type="spellEnd"/>
      <w:r>
        <w:t xml:space="preserve"> erinnert haben </w:t>
      </w:r>
      <w:proofErr w:type="spellStart"/>
      <w:r>
        <w:t>vffs</w:t>
      </w:r>
      <w:proofErr w:type="spellEnd"/>
      <w:r>
        <w:t xml:space="preserve"> höchst in diesem </w:t>
      </w:r>
      <w:proofErr w:type="spellStart"/>
      <w:r>
        <w:t>kreütz</w:t>
      </w:r>
      <w:proofErr w:type="spellEnd"/>
      <w:r>
        <w:t xml:space="preserve"> </w:t>
      </w:r>
      <w:proofErr w:type="spellStart"/>
      <w:r>
        <w:t>eüch</w:t>
      </w:r>
      <w:proofErr w:type="spellEnd"/>
      <w:r>
        <w:t xml:space="preserve"> entgegen gangen in das </w:t>
      </w:r>
      <w:proofErr w:type="spellStart"/>
      <w:r>
        <w:t>ellend</w:t>
      </w:r>
      <w:proofErr w:type="spellEnd"/>
      <w:r>
        <w:t xml:space="preserve">, </w:t>
      </w:r>
      <w:proofErr w:type="spellStart"/>
      <w:r>
        <w:t>dareyn</w:t>
      </w:r>
      <w:proofErr w:type="spellEnd"/>
      <w:r>
        <w:t xml:space="preserve"> </w:t>
      </w:r>
      <w:proofErr w:type="spellStart"/>
      <w:r>
        <w:t>eüch</w:t>
      </w:r>
      <w:proofErr w:type="spellEnd"/>
      <w:r>
        <w:t xml:space="preserve"> Gott </w:t>
      </w:r>
      <w:proofErr w:type="spellStart"/>
      <w:r>
        <w:t>geworffen</w:t>
      </w:r>
      <w:proofErr w:type="spellEnd"/>
      <w:r>
        <w:t xml:space="preserve">, in die wüste, </w:t>
      </w:r>
      <w:proofErr w:type="spellStart"/>
      <w:r>
        <w:t>dareyn</w:t>
      </w:r>
      <w:proofErr w:type="spellEnd"/>
      <w:r>
        <w:t xml:space="preserve"> </w:t>
      </w:r>
      <w:proofErr w:type="spellStart"/>
      <w:r>
        <w:t>eüch</w:t>
      </w:r>
      <w:proofErr w:type="spellEnd"/>
      <w:r>
        <w:t xml:space="preserve"> der </w:t>
      </w:r>
      <w:proofErr w:type="spellStart"/>
      <w:r>
        <w:t>herr</w:t>
      </w:r>
      <w:proofErr w:type="spellEnd"/>
      <w:r>
        <w:t xml:space="preserve"> </w:t>
      </w:r>
      <w:proofErr w:type="spellStart"/>
      <w:r>
        <w:t>gefürt</w:t>
      </w:r>
      <w:proofErr w:type="spellEnd"/>
      <w:r>
        <w:t xml:space="preserve">. </w:t>
      </w:r>
      <w:proofErr w:type="spellStart"/>
      <w:r>
        <w:t>Wöllent</w:t>
      </w:r>
      <w:proofErr w:type="spellEnd"/>
      <w:r>
        <w:t xml:space="preserve"> </w:t>
      </w:r>
      <w:proofErr w:type="spellStart"/>
      <w:r>
        <w:t>nit</w:t>
      </w:r>
      <w:proofErr w:type="spellEnd"/>
      <w:r>
        <w:t xml:space="preserve"> </w:t>
      </w:r>
      <w:proofErr w:type="spellStart"/>
      <w:r>
        <w:t>mürmeln</w:t>
      </w:r>
      <w:proofErr w:type="spellEnd"/>
      <w:r>
        <w:t xml:space="preserve">, </w:t>
      </w:r>
      <w:proofErr w:type="spellStart"/>
      <w:r>
        <w:t>nit</w:t>
      </w:r>
      <w:proofErr w:type="spellEnd"/>
      <w:r>
        <w:t xml:space="preserve"> </w:t>
      </w:r>
      <w:proofErr w:type="spellStart"/>
      <w:r>
        <w:t>lestern</w:t>
      </w:r>
      <w:proofErr w:type="spellEnd"/>
      <w:r>
        <w:t xml:space="preserve">, </w:t>
      </w:r>
      <w:proofErr w:type="spellStart"/>
      <w:r>
        <w:t>nit</w:t>
      </w:r>
      <w:proofErr w:type="spellEnd"/>
      <w:r>
        <w:t xml:space="preserve"> schreyen wider sein </w:t>
      </w:r>
      <w:proofErr w:type="spellStart"/>
      <w:r>
        <w:t>götlichen</w:t>
      </w:r>
      <w:proofErr w:type="spellEnd"/>
      <w:r>
        <w:t xml:space="preserve"> willen </w:t>
      </w:r>
      <w:proofErr w:type="spellStart"/>
      <w:r>
        <w:t>vnd</w:t>
      </w:r>
      <w:proofErr w:type="spellEnd"/>
      <w:r>
        <w:t xml:space="preserve"> </w:t>
      </w:r>
      <w:proofErr w:type="spellStart"/>
      <w:r>
        <w:t>newe</w:t>
      </w:r>
      <w:proofErr w:type="spellEnd"/>
      <w:r>
        <w:t xml:space="preserve"> </w:t>
      </w:r>
      <w:proofErr w:type="spellStart"/>
      <w:r>
        <w:t>empörung</w:t>
      </w:r>
      <w:proofErr w:type="spellEnd"/>
      <w:r>
        <w:t xml:space="preserve"> </w:t>
      </w:r>
      <w:proofErr w:type="spellStart"/>
      <w:r>
        <w:t>auffrichten</w:t>
      </w:r>
      <w:proofErr w:type="spellEnd"/>
      <w:r>
        <w:t xml:space="preserve">, damit </w:t>
      </w:r>
      <w:proofErr w:type="spellStart"/>
      <w:r>
        <w:t>eüch</w:t>
      </w:r>
      <w:proofErr w:type="spellEnd"/>
      <w:r>
        <w:t xml:space="preserve"> </w:t>
      </w:r>
      <w:proofErr w:type="spellStart"/>
      <w:r>
        <w:t>nitt</w:t>
      </w:r>
      <w:proofErr w:type="spellEnd"/>
      <w:r>
        <w:t xml:space="preserve"> geschehe als den </w:t>
      </w:r>
      <w:proofErr w:type="spellStart"/>
      <w:r>
        <w:t>kindern</w:t>
      </w:r>
      <w:proofErr w:type="spellEnd"/>
      <w:r>
        <w:t xml:space="preserve"> von </w:t>
      </w:r>
      <w:proofErr w:type="spellStart"/>
      <w:r>
        <w:t>Israhel</w:t>
      </w:r>
      <w:proofErr w:type="spellEnd"/>
      <w:r>
        <w:t xml:space="preserve">, denen das gelobte </w:t>
      </w:r>
      <w:proofErr w:type="spellStart"/>
      <w:r>
        <w:t>landt</w:t>
      </w:r>
      <w:proofErr w:type="spellEnd"/>
      <w:r>
        <w:t xml:space="preserve"> versprochen, dero </w:t>
      </w:r>
      <w:proofErr w:type="spellStart"/>
      <w:r>
        <w:t>vber</w:t>
      </w:r>
      <w:proofErr w:type="spellEnd"/>
      <w:r>
        <w:t xml:space="preserve"> sechs mall hundert </w:t>
      </w:r>
      <w:proofErr w:type="spellStart"/>
      <w:r>
        <w:t>taüsent</w:t>
      </w:r>
      <w:proofErr w:type="spellEnd"/>
      <w:r>
        <w:t xml:space="preserve"> was, </w:t>
      </w:r>
      <w:proofErr w:type="spellStart"/>
      <w:r>
        <w:t>vmb</w:t>
      </w:r>
      <w:proofErr w:type="spellEnd"/>
      <w:r>
        <w:t xml:space="preserve"> </w:t>
      </w:r>
      <w:proofErr w:type="spellStart"/>
      <w:r>
        <w:t>jr</w:t>
      </w:r>
      <w:proofErr w:type="spellEnd"/>
      <w:r>
        <w:t xml:space="preserve"> </w:t>
      </w:r>
      <w:proofErr w:type="spellStart"/>
      <w:r>
        <w:t>mürmell</w:t>
      </w:r>
      <w:proofErr w:type="spellEnd"/>
      <w:r>
        <w:t xml:space="preserve">, </w:t>
      </w:r>
      <w:proofErr w:type="spellStart"/>
      <w:r>
        <w:t>lesterung</w:t>
      </w:r>
      <w:proofErr w:type="spellEnd"/>
      <w:r>
        <w:t xml:space="preserve"> </w:t>
      </w:r>
      <w:proofErr w:type="spellStart"/>
      <w:r>
        <w:t>vnd</w:t>
      </w:r>
      <w:proofErr w:type="spellEnd"/>
      <w:r>
        <w:t xml:space="preserve"> </w:t>
      </w:r>
      <w:proofErr w:type="spellStart"/>
      <w:r>
        <w:t>empörung</w:t>
      </w:r>
      <w:proofErr w:type="spellEnd"/>
      <w:r>
        <w:t xml:space="preserve"> kamen </w:t>
      </w:r>
      <w:proofErr w:type="spellStart"/>
      <w:r>
        <w:t>nit</w:t>
      </w:r>
      <w:proofErr w:type="spellEnd"/>
      <w:r>
        <w:t xml:space="preserve"> </w:t>
      </w:r>
      <w:proofErr w:type="spellStart"/>
      <w:r>
        <w:t>mehe</w:t>
      </w:r>
      <w:proofErr w:type="spellEnd"/>
      <w:r>
        <w:t xml:space="preserve"> dann </w:t>
      </w:r>
      <w:proofErr w:type="spellStart"/>
      <w:r>
        <w:t>zwen</w:t>
      </w:r>
      <w:proofErr w:type="spellEnd"/>
      <w:r>
        <w:t xml:space="preserve"> </w:t>
      </w:r>
      <w:proofErr w:type="spellStart"/>
      <w:r>
        <w:t>hineyn</w:t>
      </w:r>
      <w:proofErr w:type="spellEnd"/>
      <w:r>
        <w:t xml:space="preserve">, Josue </w:t>
      </w:r>
      <w:proofErr w:type="spellStart"/>
      <w:r>
        <w:t>vnd</w:t>
      </w:r>
      <w:proofErr w:type="spellEnd"/>
      <w:r>
        <w:t xml:space="preserve"> Kaleb. Do sich die </w:t>
      </w:r>
      <w:proofErr w:type="spellStart"/>
      <w:r>
        <w:t>Israhelitischen</w:t>
      </w:r>
      <w:proofErr w:type="spellEnd"/>
      <w:r>
        <w:t xml:space="preserve"> empörten wider Mosen </w:t>
      </w:r>
      <w:proofErr w:type="spellStart"/>
      <w:r>
        <w:t>vnd</w:t>
      </w:r>
      <w:proofErr w:type="spellEnd"/>
      <w:r>
        <w:t xml:space="preserve"> </w:t>
      </w:r>
      <w:proofErr w:type="spellStart"/>
      <w:r>
        <w:t>aaron</w:t>
      </w:r>
      <w:proofErr w:type="spellEnd"/>
      <w:r>
        <w:t xml:space="preserve">, das sie </w:t>
      </w:r>
      <w:proofErr w:type="spellStart"/>
      <w:r>
        <w:t>entlaüffen</w:t>
      </w:r>
      <w:proofErr w:type="spellEnd"/>
      <w:r>
        <w:t xml:space="preserve"> </w:t>
      </w:r>
      <w:proofErr w:type="spellStart"/>
      <w:r>
        <w:t>müsten</w:t>
      </w:r>
      <w:proofErr w:type="spellEnd"/>
      <w:r>
        <w:t xml:space="preserve">, Ließ Gott erschlagen </w:t>
      </w:r>
      <w:proofErr w:type="spellStart"/>
      <w:r>
        <w:t>vff</w:t>
      </w:r>
      <w:proofErr w:type="spellEnd"/>
      <w:r>
        <w:t xml:space="preserve"> </w:t>
      </w:r>
      <w:proofErr w:type="spellStart"/>
      <w:r>
        <w:t>eyn</w:t>
      </w:r>
      <w:proofErr w:type="spellEnd"/>
      <w:r>
        <w:t xml:space="preserve"> mall </w:t>
      </w:r>
      <w:proofErr w:type="spellStart"/>
      <w:r>
        <w:t>vierzehen</w:t>
      </w:r>
      <w:proofErr w:type="spellEnd"/>
      <w:r>
        <w:t xml:space="preserve"> </w:t>
      </w:r>
      <w:proofErr w:type="spellStart"/>
      <w:r>
        <w:t>thaüsend</w:t>
      </w:r>
      <w:proofErr w:type="spellEnd"/>
      <w:r>
        <w:t xml:space="preserve"> </w:t>
      </w:r>
      <w:proofErr w:type="spellStart"/>
      <w:r>
        <w:t>vnd</w:t>
      </w:r>
      <w:proofErr w:type="spellEnd"/>
      <w:r>
        <w:t xml:space="preserve"> sieben hundert man. </w:t>
      </w:r>
      <w:proofErr w:type="spellStart"/>
      <w:r>
        <w:t>Erachtent</w:t>
      </w:r>
      <w:proofErr w:type="spellEnd"/>
      <w:r>
        <w:t xml:space="preserve">, wie </w:t>
      </w:r>
      <w:proofErr w:type="spellStart"/>
      <w:r>
        <w:t>mürmel</w:t>
      </w:r>
      <w:proofErr w:type="spellEnd"/>
      <w:r>
        <w:t xml:space="preserve">, </w:t>
      </w:r>
      <w:proofErr w:type="spellStart"/>
      <w:r>
        <w:t>empörung</w:t>
      </w:r>
      <w:proofErr w:type="spellEnd"/>
      <w:r>
        <w:t xml:space="preserve">, </w:t>
      </w:r>
      <w:proofErr w:type="spellStart"/>
      <w:r>
        <w:t>vffrur</w:t>
      </w:r>
      <w:proofErr w:type="spellEnd"/>
      <w:r>
        <w:t xml:space="preserve">, </w:t>
      </w:r>
      <w:proofErr w:type="spellStart"/>
      <w:r>
        <w:t>rach</w:t>
      </w:r>
      <w:proofErr w:type="spellEnd"/>
      <w:r>
        <w:t xml:space="preserve"> </w:t>
      </w:r>
      <w:proofErr w:type="spellStart"/>
      <w:r>
        <w:t>zeychen</w:t>
      </w:r>
      <w:proofErr w:type="spellEnd"/>
      <w:r>
        <w:t xml:space="preserve"> seyn </w:t>
      </w:r>
      <w:proofErr w:type="spellStart"/>
      <w:r>
        <w:t>eyns</w:t>
      </w:r>
      <w:proofErr w:type="spellEnd"/>
      <w:r>
        <w:t xml:space="preserve"> </w:t>
      </w:r>
      <w:proofErr w:type="spellStart"/>
      <w:r>
        <w:t>vnglaübigen</w:t>
      </w:r>
      <w:proofErr w:type="spellEnd"/>
      <w:r>
        <w:t xml:space="preserve"> </w:t>
      </w:r>
      <w:proofErr w:type="spellStart"/>
      <w:r>
        <w:t>hertzens</w:t>
      </w:r>
      <w:proofErr w:type="spellEnd"/>
      <w:r>
        <w:t xml:space="preserve">. </w:t>
      </w:r>
      <w:proofErr w:type="spellStart"/>
      <w:r>
        <w:t>Seydt</w:t>
      </w:r>
      <w:proofErr w:type="spellEnd"/>
      <w:r>
        <w:t xml:space="preserve"> </w:t>
      </w:r>
      <w:proofErr w:type="spellStart"/>
      <w:r>
        <w:t>jr</w:t>
      </w:r>
      <w:proofErr w:type="spellEnd"/>
      <w:r>
        <w:t xml:space="preserve"> </w:t>
      </w:r>
      <w:proofErr w:type="spellStart"/>
      <w:r>
        <w:t>auß</w:t>
      </w:r>
      <w:proofErr w:type="spellEnd"/>
      <w:r>
        <w:t xml:space="preserve"> dem </w:t>
      </w:r>
      <w:proofErr w:type="spellStart"/>
      <w:r>
        <w:t>schaffstall</w:t>
      </w:r>
      <w:proofErr w:type="spellEnd"/>
      <w:r>
        <w:t xml:space="preserve"> Christi, </w:t>
      </w:r>
      <w:proofErr w:type="spellStart"/>
      <w:r>
        <w:t>Liebent</w:t>
      </w:r>
      <w:proofErr w:type="spellEnd"/>
      <w:r>
        <w:t xml:space="preserve"> </w:t>
      </w:r>
      <w:proofErr w:type="spellStart"/>
      <w:r>
        <w:t>eynigkeit</w:t>
      </w:r>
      <w:proofErr w:type="spellEnd"/>
      <w:r>
        <w:t xml:space="preserve">, thut die </w:t>
      </w:r>
      <w:proofErr w:type="spellStart"/>
      <w:r>
        <w:t>bitterckeit</w:t>
      </w:r>
      <w:proofErr w:type="spellEnd"/>
      <w:r>
        <w:t xml:space="preserve"> von dem </w:t>
      </w:r>
      <w:proofErr w:type="spellStart"/>
      <w:r>
        <w:t>hertzen</w:t>
      </w:r>
      <w:proofErr w:type="spellEnd"/>
      <w:r>
        <w:t xml:space="preserve">, </w:t>
      </w:r>
      <w:proofErr w:type="spellStart"/>
      <w:r>
        <w:t>Grymm</w:t>
      </w:r>
      <w:proofErr w:type="spellEnd"/>
      <w:r>
        <w:t xml:space="preserve">, </w:t>
      </w:r>
      <w:proofErr w:type="spellStart"/>
      <w:r>
        <w:t>zorn</w:t>
      </w:r>
      <w:proofErr w:type="spellEnd"/>
      <w:r>
        <w:t xml:space="preserve">, </w:t>
      </w:r>
      <w:proofErr w:type="spellStart"/>
      <w:r>
        <w:t>rach</w:t>
      </w:r>
      <w:proofErr w:type="spellEnd"/>
      <w:r>
        <w:t xml:space="preserve">, </w:t>
      </w:r>
      <w:proofErr w:type="spellStart"/>
      <w:r>
        <w:t>geschrey</w:t>
      </w:r>
      <w:proofErr w:type="spellEnd"/>
      <w:r>
        <w:t xml:space="preserve"> </w:t>
      </w:r>
      <w:proofErr w:type="spellStart"/>
      <w:r>
        <w:t>vnd</w:t>
      </w:r>
      <w:proofErr w:type="spellEnd"/>
      <w:r>
        <w:t xml:space="preserve"> </w:t>
      </w:r>
      <w:proofErr w:type="spellStart"/>
      <w:r>
        <w:t>lesterung</w:t>
      </w:r>
      <w:proofErr w:type="spellEnd"/>
      <w:r>
        <w:t xml:space="preserve"> sey </w:t>
      </w:r>
      <w:proofErr w:type="spellStart"/>
      <w:r>
        <w:t>ferr</w:t>
      </w:r>
      <w:proofErr w:type="spellEnd"/>
      <w:r>
        <w:t xml:space="preserve"> von </w:t>
      </w:r>
      <w:proofErr w:type="spellStart"/>
      <w:r>
        <w:t>eüch</w:t>
      </w:r>
      <w:proofErr w:type="spellEnd"/>
      <w:r>
        <w:t xml:space="preserve">, wie Paulus </w:t>
      </w:r>
      <w:proofErr w:type="spellStart"/>
      <w:r>
        <w:t>eüch</w:t>
      </w:r>
      <w:proofErr w:type="spellEnd"/>
      <w:r>
        <w:t xml:space="preserve"> </w:t>
      </w:r>
      <w:proofErr w:type="spellStart"/>
      <w:r>
        <w:t>vnderweyset</w:t>
      </w:r>
      <w:proofErr w:type="spellEnd"/>
      <w:r>
        <w:t xml:space="preserve"> </w:t>
      </w:r>
      <w:proofErr w:type="spellStart"/>
      <w:r>
        <w:t>zun</w:t>
      </w:r>
      <w:proofErr w:type="spellEnd"/>
      <w:r>
        <w:t xml:space="preserve"> Ephesern am 4. </w:t>
      </w:r>
      <w:proofErr w:type="spellStart"/>
      <w:r>
        <w:t>cap</w:t>
      </w:r>
      <w:proofErr w:type="spellEnd"/>
      <w:r>
        <w:t xml:space="preserve">.: Wandert in aller </w:t>
      </w:r>
      <w:proofErr w:type="spellStart"/>
      <w:r>
        <w:t>demut</w:t>
      </w:r>
      <w:proofErr w:type="spellEnd"/>
      <w:r>
        <w:t xml:space="preserve">, </w:t>
      </w:r>
      <w:proofErr w:type="spellStart"/>
      <w:r>
        <w:t>senffmut</w:t>
      </w:r>
      <w:proofErr w:type="spellEnd"/>
      <w:r>
        <w:t xml:space="preserve">, mit </w:t>
      </w:r>
      <w:proofErr w:type="spellStart"/>
      <w:r>
        <w:t>langmut</w:t>
      </w:r>
      <w:proofErr w:type="spellEnd"/>
      <w:r>
        <w:t xml:space="preserve">, </w:t>
      </w:r>
      <w:proofErr w:type="spellStart"/>
      <w:r>
        <w:t>vnnd</w:t>
      </w:r>
      <w:proofErr w:type="spellEnd"/>
      <w:r>
        <w:t xml:space="preserve"> vertragt (das ist </w:t>
      </w:r>
      <w:proofErr w:type="spellStart"/>
      <w:r>
        <w:t>vbersehen</w:t>
      </w:r>
      <w:proofErr w:type="spellEnd"/>
      <w:r>
        <w:t xml:space="preserve">) einer dem andern in der liebe, </w:t>
      </w:r>
      <w:proofErr w:type="spellStart"/>
      <w:r>
        <w:t>vnnd</w:t>
      </w:r>
      <w:proofErr w:type="spellEnd"/>
      <w:r>
        <w:t xml:space="preserve"> </w:t>
      </w:r>
      <w:proofErr w:type="spellStart"/>
      <w:r>
        <w:t>seydt</w:t>
      </w:r>
      <w:proofErr w:type="spellEnd"/>
      <w:r>
        <w:t xml:space="preserve"> </w:t>
      </w:r>
      <w:proofErr w:type="spellStart"/>
      <w:r>
        <w:t>vleyssig</w:t>
      </w:r>
      <w:proofErr w:type="spellEnd"/>
      <w:r>
        <w:t xml:space="preserve"> zu halten die </w:t>
      </w:r>
      <w:proofErr w:type="spellStart"/>
      <w:r>
        <w:t>eynigkeit</w:t>
      </w:r>
      <w:proofErr w:type="spellEnd"/>
      <w:r>
        <w:t xml:space="preserve"> des </w:t>
      </w:r>
      <w:proofErr w:type="spellStart"/>
      <w:r>
        <w:t>geysts</w:t>
      </w:r>
      <w:proofErr w:type="spellEnd"/>
      <w:r>
        <w:t xml:space="preserve"> durch das </w:t>
      </w:r>
      <w:proofErr w:type="spellStart"/>
      <w:r>
        <w:t>bandt</w:t>
      </w:r>
      <w:proofErr w:type="spellEnd"/>
      <w:r>
        <w:t xml:space="preserve"> des </w:t>
      </w:r>
      <w:proofErr w:type="spellStart"/>
      <w:r>
        <w:t>frieds</w:t>
      </w:r>
      <w:proofErr w:type="spellEnd"/>
      <w:r>
        <w:t xml:space="preserve">, vergelt </w:t>
      </w:r>
      <w:proofErr w:type="spellStart"/>
      <w:r>
        <w:t>niemants</w:t>
      </w:r>
      <w:proofErr w:type="spellEnd"/>
      <w:r>
        <w:t xml:space="preserve"> </w:t>
      </w:r>
      <w:proofErr w:type="spellStart"/>
      <w:r>
        <w:t>böß</w:t>
      </w:r>
      <w:proofErr w:type="spellEnd"/>
      <w:r>
        <w:t xml:space="preserve"> </w:t>
      </w:r>
      <w:proofErr w:type="spellStart"/>
      <w:r>
        <w:t>vmb</w:t>
      </w:r>
      <w:proofErr w:type="spellEnd"/>
      <w:r>
        <w:t xml:space="preserve"> </w:t>
      </w:r>
      <w:proofErr w:type="spellStart"/>
      <w:r>
        <w:t>böß</w:t>
      </w:r>
      <w:proofErr w:type="spellEnd"/>
      <w:r>
        <w:t xml:space="preserve">! </w:t>
      </w:r>
      <w:proofErr w:type="spellStart"/>
      <w:r>
        <w:t>rehcnet</w:t>
      </w:r>
      <w:proofErr w:type="spellEnd"/>
      <w:r>
        <w:t xml:space="preserve"> </w:t>
      </w:r>
      <w:proofErr w:type="spellStart"/>
      <w:r>
        <w:t>eüch</w:t>
      </w:r>
      <w:proofErr w:type="spellEnd"/>
      <w:r>
        <w:t xml:space="preserve"> selber </w:t>
      </w:r>
      <w:proofErr w:type="spellStart"/>
      <w:r>
        <w:t>nit</w:t>
      </w:r>
      <w:proofErr w:type="spellEnd"/>
      <w:r>
        <w:t xml:space="preserve">, </w:t>
      </w:r>
      <w:proofErr w:type="spellStart"/>
      <w:r>
        <w:t>jr</w:t>
      </w:r>
      <w:proofErr w:type="spellEnd"/>
      <w:r>
        <w:t xml:space="preserve"> aller liebsten, spricht </w:t>
      </w:r>
      <w:proofErr w:type="spellStart"/>
      <w:r>
        <w:t>paulus</w:t>
      </w:r>
      <w:proofErr w:type="spellEnd"/>
      <w:r>
        <w:t xml:space="preserve"> </w:t>
      </w:r>
      <w:proofErr w:type="spellStart"/>
      <w:r>
        <w:t>zun</w:t>
      </w:r>
      <w:proofErr w:type="spellEnd"/>
      <w:r>
        <w:t xml:space="preserve"> Römern am xii. </w:t>
      </w:r>
      <w:proofErr w:type="spellStart"/>
      <w:r>
        <w:t>cap</w:t>
      </w:r>
      <w:proofErr w:type="spellEnd"/>
      <w:r>
        <w:t xml:space="preserve">., sondern gebt </w:t>
      </w:r>
      <w:proofErr w:type="spellStart"/>
      <w:r>
        <w:t>raüm</w:t>
      </w:r>
      <w:proofErr w:type="spellEnd"/>
      <w:r>
        <w:t xml:space="preserve"> dem </w:t>
      </w:r>
      <w:proofErr w:type="spellStart"/>
      <w:r>
        <w:t>zorn</w:t>
      </w:r>
      <w:proofErr w:type="spellEnd"/>
      <w:r>
        <w:t xml:space="preserve"> </w:t>
      </w:r>
      <w:proofErr w:type="spellStart"/>
      <w:r>
        <w:t>gottes</w:t>
      </w:r>
      <w:proofErr w:type="spellEnd"/>
      <w:r>
        <w:t xml:space="preserve">, so </w:t>
      </w:r>
      <w:proofErr w:type="spellStart"/>
      <w:r>
        <w:t>werdt</w:t>
      </w:r>
      <w:proofErr w:type="spellEnd"/>
      <w:r>
        <w:t xml:space="preserve"> </w:t>
      </w:r>
      <w:proofErr w:type="spellStart"/>
      <w:r>
        <w:t>ir</w:t>
      </w:r>
      <w:proofErr w:type="spellEnd"/>
      <w:r>
        <w:t xml:space="preserve"> recht Christen. </w:t>
      </w:r>
    </w:p>
    <w:p w14:paraId="2F7CC0DB" w14:textId="77777777" w:rsidR="0014063A" w:rsidRDefault="0014063A" w:rsidP="0014063A">
      <w:pPr>
        <w:pStyle w:val="StandardWeb"/>
      </w:pPr>
      <w:r>
        <w:t xml:space="preserve">Ich waren </w:t>
      </w:r>
      <w:proofErr w:type="spellStart"/>
      <w:r>
        <w:t>eüch</w:t>
      </w:r>
      <w:proofErr w:type="spellEnd"/>
      <w:r>
        <w:t xml:space="preserve"> vor dem </w:t>
      </w:r>
      <w:proofErr w:type="spellStart"/>
      <w:r>
        <w:t>bößen</w:t>
      </w:r>
      <w:proofErr w:type="spellEnd"/>
      <w:r>
        <w:t xml:space="preserve"> </w:t>
      </w:r>
      <w:proofErr w:type="spellStart"/>
      <w:r>
        <w:t>feyndt</w:t>
      </w:r>
      <w:proofErr w:type="spellEnd"/>
      <w:r>
        <w:t xml:space="preserve">, der </w:t>
      </w:r>
      <w:proofErr w:type="spellStart"/>
      <w:r>
        <w:t>würdt</w:t>
      </w:r>
      <w:proofErr w:type="spellEnd"/>
      <w:r>
        <w:t xml:space="preserve"> </w:t>
      </w:r>
      <w:proofErr w:type="spellStart"/>
      <w:r>
        <w:t>vnrwig</w:t>
      </w:r>
      <w:proofErr w:type="spellEnd"/>
      <w:r>
        <w:t xml:space="preserve"> sein als ein </w:t>
      </w:r>
      <w:proofErr w:type="spellStart"/>
      <w:r>
        <w:t>grymmiger</w:t>
      </w:r>
      <w:proofErr w:type="spellEnd"/>
      <w:r>
        <w:t xml:space="preserve"> </w:t>
      </w:r>
      <w:proofErr w:type="spellStart"/>
      <w:r>
        <w:t>lew</w:t>
      </w:r>
      <w:proofErr w:type="spellEnd"/>
      <w:r>
        <w:t xml:space="preserve">/ wie er ein </w:t>
      </w:r>
      <w:proofErr w:type="spellStart"/>
      <w:r>
        <w:t>fewer</w:t>
      </w:r>
      <w:proofErr w:type="spellEnd"/>
      <w:r>
        <w:t xml:space="preserve"> </w:t>
      </w:r>
      <w:proofErr w:type="spellStart"/>
      <w:r>
        <w:t>vffblasen</w:t>
      </w:r>
      <w:proofErr w:type="spellEnd"/>
      <w:r>
        <w:t xml:space="preserve"> möcht, da er sich bey </w:t>
      </w:r>
      <w:proofErr w:type="spellStart"/>
      <w:r>
        <w:t>wermet</w:t>
      </w:r>
      <w:proofErr w:type="spellEnd"/>
      <w:r>
        <w:t xml:space="preserve">, </w:t>
      </w:r>
      <w:proofErr w:type="spellStart"/>
      <w:r>
        <w:t>eüch</w:t>
      </w:r>
      <w:proofErr w:type="spellEnd"/>
      <w:r>
        <w:t xml:space="preserve"> </w:t>
      </w:r>
      <w:proofErr w:type="spellStart"/>
      <w:r>
        <w:t>vngestüm</w:t>
      </w:r>
      <w:proofErr w:type="spellEnd"/>
      <w:r>
        <w:t xml:space="preserve"> zu machen, </w:t>
      </w:r>
      <w:proofErr w:type="spellStart"/>
      <w:r>
        <w:t>lestern</w:t>
      </w:r>
      <w:proofErr w:type="spellEnd"/>
      <w:r>
        <w:t xml:space="preserve">, </w:t>
      </w:r>
      <w:proofErr w:type="spellStart"/>
      <w:r>
        <w:t>boldern</w:t>
      </w:r>
      <w:proofErr w:type="spellEnd"/>
      <w:r>
        <w:t xml:space="preserve">, </w:t>
      </w:r>
      <w:proofErr w:type="spellStart"/>
      <w:r>
        <w:t>mürmeln</w:t>
      </w:r>
      <w:proofErr w:type="spellEnd"/>
      <w:r>
        <w:t xml:space="preserve"> wider Gott. Lieben Brüder, es ist sein </w:t>
      </w:r>
      <w:proofErr w:type="spellStart"/>
      <w:r>
        <w:t>art</w:t>
      </w:r>
      <w:proofErr w:type="spellEnd"/>
      <w:r>
        <w:t xml:space="preserve">, er ist ein </w:t>
      </w:r>
      <w:proofErr w:type="spellStart"/>
      <w:r>
        <w:t>betriegen</w:t>
      </w:r>
      <w:proofErr w:type="spellEnd"/>
      <w:r>
        <w:t xml:space="preserve"> </w:t>
      </w:r>
      <w:proofErr w:type="spellStart"/>
      <w:r>
        <w:t>vnd</w:t>
      </w:r>
      <w:proofErr w:type="spellEnd"/>
      <w:r>
        <w:t xml:space="preserve"> </w:t>
      </w:r>
      <w:proofErr w:type="spellStart"/>
      <w:r>
        <w:t>lügner</w:t>
      </w:r>
      <w:proofErr w:type="spellEnd"/>
      <w:r>
        <w:t xml:space="preserve"> von </w:t>
      </w:r>
      <w:proofErr w:type="spellStart"/>
      <w:r>
        <w:t>anfangk</w:t>
      </w:r>
      <w:proofErr w:type="spellEnd"/>
      <w:r>
        <w:t xml:space="preserve"> gewesen, </w:t>
      </w:r>
      <w:proofErr w:type="spellStart"/>
      <w:r>
        <w:t>lassent</w:t>
      </w:r>
      <w:proofErr w:type="spellEnd"/>
      <w:r>
        <w:t xml:space="preserve"> </w:t>
      </w:r>
      <w:proofErr w:type="spellStart"/>
      <w:r>
        <w:t>eüch</w:t>
      </w:r>
      <w:proofErr w:type="spellEnd"/>
      <w:r>
        <w:t xml:space="preserve"> ein schlechten </w:t>
      </w:r>
      <w:proofErr w:type="spellStart"/>
      <w:r>
        <w:t>windt</w:t>
      </w:r>
      <w:proofErr w:type="spellEnd"/>
      <w:r>
        <w:t xml:space="preserve"> </w:t>
      </w:r>
      <w:proofErr w:type="spellStart"/>
      <w:r>
        <w:t>nitt</w:t>
      </w:r>
      <w:proofErr w:type="spellEnd"/>
      <w:r>
        <w:t xml:space="preserve"> </w:t>
      </w:r>
      <w:proofErr w:type="spellStart"/>
      <w:r>
        <w:t>vmbstossen</w:t>
      </w:r>
      <w:proofErr w:type="spellEnd"/>
      <w:r>
        <w:t xml:space="preserve"> </w:t>
      </w:r>
      <w:proofErr w:type="spellStart"/>
      <w:r>
        <w:t>vnd</w:t>
      </w:r>
      <w:proofErr w:type="spellEnd"/>
      <w:r>
        <w:t xml:space="preserve"> </w:t>
      </w:r>
      <w:proofErr w:type="spellStart"/>
      <w:r>
        <w:t>verfüren</w:t>
      </w:r>
      <w:proofErr w:type="spellEnd"/>
      <w:r>
        <w:t xml:space="preserve">! </w:t>
      </w:r>
      <w:proofErr w:type="spellStart"/>
      <w:r>
        <w:t>ir</w:t>
      </w:r>
      <w:proofErr w:type="spellEnd"/>
      <w:r>
        <w:t xml:space="preserve"> </w:t>
      </w:r>
      <w:proofErr w:type="spellStart"/>
      <w:r>
        <w:t>werdt</w:t>
      </w:r>
      <w:proofErr w:type="spellEnd"/>
      <w:r>
        <w:t xml:space="preserve"> </w:t>
      </w:r>
      <w:proofErr w:type="spellStart"/>
      <w:r>
        <w:t>vielerley</w:t>
      </w:r>
      <w:proofErr w:type="spellEnd"/>
      <w:r>
        <w:t xml:space="preserve"> </w:t>
      </w:r>
      <w:proofErr w:type="spellStart"/>
      <w:r>
        <w:t>anstöß</w:t>
      </w:r>
      <w:proofErr w:type="spellEnd"/>
      <w:r>
        <w:t xml:space="preserve"> </w:t>
      </w:r>
      <w:proofErr w:type="spellStart"/>
      <w:r>
        <w:t>gewertig</w:t>
      </w:r>
      <w:proofErr w:type="spellEnd"/>
      <w:r>
        <w:t xml:space="preserve"> sein, biß der alt Adam </w:t>
      </w:r>
      <w:proofErr w:type="spellStart"/>
      <w:r>
        <w:t>gedempt</w:t>
      </w:r>
      <w:proofErr w:type="spellEnd"/>
      <w:r>
        <w:t xml:space="preserve">. Es ist dem </w:t>
      </w:r>
      <w:proofErr w:type="spellStart"/>
      <w:r>
        <w:t>menschen</w:t>
      </w:r>
      <w:proofErr w:type="spellEnd"/>
      <w:r>
        <w:t xml:space="preserve"> </w:t>
      </w:r>
      <w:proofErr w:type="spellStart"/>
      <w:r>
        <w:t>anbottenn</w:t>
      </w:r>
      <w:proofErr w:type="spellEnd"/>
      <w:r>
        <w:t xml:space="preserve"> </w:t>
      </w:r>
      <w:proofErr w:type="spellStart"/>
      <w:r>
        <w:t>teglich</w:t>
      </w:r>
      <w:proofErr w:type="spellEnd"/>
      <w:r>
        <w:t xml:space="preserve"> ein </w:t>
      </w:r>
      <w:proofErr w:type="spellStart"/>
      <w:r>
        <w:t>kampf</w:t>
      </w:r>
      <w:proofErr w:type="spellEnd"/>
      <w:r>
        <w:t xml:space="preserve"> </w:t>
      </w:r>
      <w:proofErr w:type="spellStart"/>
      <w:r>
        <w:t>vnd</w:t>
      </w:r>
      <w:proofErr w:type="spellEnd"/>
      <w:r>
        <w:t xml:space="preserve"> </w:t>
      </w:r>
      <w:proofErr w:type="spellStart"/>
      <w:r>
        <w:t>schalmützel</w:t>
      </w:r>
      <w:proofErr w:type="spellEnd"/>
      <w:r>
        <w:t xml:space="preserve"> mit </w:t>
      </w:r>
      <w:proofErr w:type="spellStart"/>
      <w:r>
        <w:t>eygem</w:t>
      </w:r>
      <w:proofErr w:type="spellEnd"/>
      <w:r>
        <w:t xml:space="preserve"> </w:t>
      </w:r>
      <w:proofErr w:type="spellStart"/>
      <w:r>
        <w:t>fleysch</w:t>
      </w:r>
      <w:proofErr w:type="spellEnd"/>
      <w:r>
        <w:t xml:space="preserve">, </w:t>
      </w:r>
      <w:proofErr w:type="spellStart"/>
      <w:r>
        <w:t>welt</w:t>
      </w:r>
      <w:proofErr w:type="spellEnd"/>
      <w:r>
        <w:t xml:space="preserve"> </w:t>
      </w:r>
      <w:proofErr w:type="spellStart"/>
      <w:r>
        <w:t>vnd</w:t>
      </w:r>
      <w:proofErr w:type="spellEnd"/>
      <w:r>
        <w:t xml:space="preserve"> dem bösen </w:t>
      </w:r>
      <w:proofErr w:type="spellStart"/>
      <w:r>
        <w:t>feyndt</w:t>
      </w:r>
      <w:proofErr w:type="spellEnd"/>
      <w:r>
        <w:t xml:space="preserve">, </w:t>
      </w:r>
      <w:proofErr w:type="spellStart"/>
      <w:r>
        <w:t>wol</w:t>
      </w:r>
      <w:proofErr w:type="spellEnd"/>
      <w:r>
        <w:t xml:space="preserve"> dem, do der </w:t>
      </w:r>
      <w:proofErr w:type="spellStart"/>
      <w:r>
        <w:t>geyst</w:t>
      </w:r>
      <w:proofErr w:type="spellEnd"/>
      <w:r>
        <w:t xml:space="preserve"> </w:t>
      </w:r>
      <w:proofErr w:type="spellStart"/>
      <w:r>
        <w:t>obligt</w:t>
      </w:r>
      <w:proofErr w:type="spellEnd"/>
      <w:r>
        <w:t xml:space="preserve"> </w:t>
      </w:r>
      <w:proofErr w:type="spellStart"/>
      <w:r>
        <w:t>vnnd</w:t>
      </w:r>
      <w:proofErr w:type="spellEnd"/>
      <w:r>
        <w:t xml:space="preserve"> </w:t>
      </w:r>
      <w:proofErr w:type="spellStart"/>
      <w:r>
        <w:t>behart</w:t>
      </w:r>
      <w:proofErr w:type="spellEnd"/>
      <w:r>
        <w:t xml:space="preserve"> biß an das </w:t>
      </w:r>
      <w:proofErr w:type="spellStart"/>
      <w:r>
        <w:t>endt</w:t>
      </w:r>
      <w:proofErr w:type="spellEnd"/>
      <w:r>
        <w:t xml:space="preserve">. </w:t>
      </w:r>
    </w:p>
    <w:p w14:paraId="5FFF4C73" w14:textId="77777777" w:rsidR="0014063A" w:rsidRDefault="0014063A" w:rsidP="0014063A">
      <w:pPr>
        <w:pStyle w:val="StandardWeb"/>
      </w:pPr>
      <w:r>
        <w:t xml:space="preserve">Lieben Brüder, </w:t>
      </w:r>
      <w:proofErr w:type="spellStart"/>
      <w:r>
        <w:t>seindt</w:t>
      </w:r>
      <w:proofErr w:type="spellEnd"/>
      <w:r>
        <w:t xml:space="preserve"> wir kommen </w:t>
      </w:r>
      <w:proofErr w:type="spellStart"/>
      <w:r>
        <w:t>vmb</w:t>
      </w:r>
      <w:proofErr w:type="spellEnd"/>
      <w:r>
        <w:t xml:space="preserve"> das gut, auch </w:t>
      </w:r>
      <w:proofErr w:type="spellStart"/>
      <w:r>
        <w:t>vmb</w:t>
      </w:r>
      <w:proofErr w:type="spellEnd"/>
      <w:r>
        <w:t xml:space="preserve"> den </w:t>
      </w:r>
      <w:proofErr w:type="spellStart"/>
      <w:r>
        <w:t>leyb</w:t>
      </w:r>
      <w:proofErr w:type="spellEnd"/>
      <w:r>
        <w:t xml:space="preserve">, so haben wir das </w:t>
      </w:r>
      <w:proofErr w:type="spellStart"/>
      <w:r>
        <w:t>vnser</w:t>
      </w:r>
      <w:proofErr w:type="spellEnd"/>
      <w:r>
        <w:t xml:space="preserve"> nicht </w:t>
      </w:r>
      <w:proofErr w:type="spellStart"/>
      <w:r>
        <w:t>verlorn</w:t>
      </w:r>
      <w:proofErr w:type="spellEnd"/>
      <w:r>
        <w:t xml:space="preserve">, der </w:t>
      </w:r>
      <w:proofErr w:type="spellStart"/>
      <w:r>
        <w:t>herre</w:t>
      </w:r>
      <w:proofErr w:type="spellEnd"/>
      <w:r>
        <w:t xml:space="preserve"> </w:t>
      </w:r>
      <w:proofErr w:type="spellStart"/>
      <w:r>
        <w:t>hatt</w:t>
      </w:r>
      <w:proofErr w:type="spellEnd"/>
      <w:r>
        <w:t xml:space="preserve"> das seyn genommen, dann wir haben nichts, es ist seyn, wir haben es von im </w:t>
      </w:r>
      <w:proofErr w:type="spellStart"/>
      <w:r>
        <w:t>entlehent</w:t>
      </w:r>
      <w:proofErr w:type="spellEnd"/>
      <w:r>
        <w:t xml:space="preserve"> </w:t>
      </w:r>
      <w:proofErr w:type="spellStart"/>
      <w:r>
        <w:t>vnd</w:t>
      </w:r>
      <w:proofErr w:type="spellEnd"/>
      <w:r>
        <w:t xml:space="preserve"> sein </w:t>
      </w:r>
      <w:proofErr w:type="spellStart"/>
      <w:r>
        <w:t>alleyn</w:t>
      </w:r>
      <w:proofErr w:type="spellEnd"/>
      <w:r>
        <w:t xml:space="preserve"> </w:t>
      </w:r>
      <w:proofErr w:type="spellStart"/>
      <w:r>
        <w:t>pfleger</w:t>
      </w:r>
      <w:proofErr w:type="spellEnd"/>
      <w:r>
        <w:t xml:space="preserve"> darüber gesetzt; wir leben oder sterben, sein wir des </w:t>
      </w:r>
      <w:proofErr w:type="spellStart"/>
      <w:r>
        <w:t>herren</w:t>
      </w:r>
      <w:proofErr w:type="spellEnd"/>
      <w:r>
        <w:t xml:space="preserve">. </w:t>
      </w:r>
      <w:proofErr w:type="spellStart"/>
      <w:r>
        <w:t>Lassent</w:t>
      </w:r>
      <w:proofErr w:type="spellEnd"/>
      <w:r>
        <w:t xml:space="preserve"> </w:t>
      </w:r>
      <w:proofErr w:type="spellStart"/>
      <w:r>
        <w:t>vns</w:t>
      </w:r>
      <w:proofErr w:type="spellEnd"/>
      <w:r>
        <w:t xml:space="preserve"> sprechen </w:t>
      </w:r>
      <w:proofErr w:type="spellStart"/>
      <w:r>
        <w:t>gedültigklich</w:t>
      </w:r>
      <w:proofErr w:type="spellEnd"/>
      <w:r>
        <w:t xml:space="preserve"> mit dem Job: der </w:t>
      </w:r>
      <w:proofErr w:type="spellStart"/>
      <w:r>
        <w:t>herr</w:t>
      </w:r>
      <w:proofErr w:type="spellEnd"/>
      <w:r>
        <w:t xml:space="preserve"> hats geben, der </w:t>
      </w:r>
      <w:proofErr w:type="spellStart"/>
      <w:r>
        <w:t>herr</w:t>
      </w:r>
      <w:proofErr w:type="spellEnd"/>
      <w:r>
        <w:t xml:space="preserve"> hats genommen; haben wir </w:t>
      </w:r>
      <w:proofErr w:type="spellStart"/>
      <w:r>
        <w:t>gutsentpfangen</w:t>
      </w:r>
      <w:proofErr w:type="spellEnd"/>
      <w:r>
        <w:t xml:space="preserve"> von </w:t>
      </w:r>
      <w:proofErr w:type="spellStart"/>
      <w:r>
        <w:t>got</w:t>
      </w:r>
      <w:proofErr w:type="spellEnd"/>
      <w:r>
        <w:t xml:space="preserve"> </w:t>
      </w:r>
      <w:proofErr w:type="spellStart"/>
      <w:r>
        <w:t>vnd</w:t>
      </w:r>
      <w:proofErr w:type="spellEnd"/>
      <w:r>
        <w:t xml:space="preserve"> </w:t>
      </w:r>
      <w:proofErr w:type="spellStart"/>
      <w:r>
        <w:t>solten</w:t>
      </w:r>
      <w:proofErr w:type="spellEnd"/>
      <w:r>
        <w:t xml:space="preserve"> das </w:t>
      </w:r>
      <w:proofErr w:type="spellStart"/>
      <w:r>
        <w:t>böß</w:t>
      </w:r>
      <w:proofErr w:type="spellEnd"/>
      <w:r>
        <w:t xml:space="preserve"> auch </w:t>
      </w:r>
      <w:proofErr w:type="spellStart"/>
      <w:r>
        <w:t>nit</w:t>
      </w:r>
      <w:proofErr w:type="spellEnd"/>
      <w:r>
        <w:t xml:space="preserve"> </w:t>
      </w:r>
      <w:proofErr w:type="spellStart"/>
      <w:r>
        <w:t>annemen</w:t>
      </w:r>
      <w:proofErr w:type="spellEnd"/>
      <w:r>
        <w:t xml:space="preserve">? </w:t>
      </w:r>
    </w:p>
    <w:p w14:paraId="6024CF23" w14:textId="77777777" w:rsidR="0014063A" w:rsidRDefault="0014063A" w:rsidP="0014063A">
      <w:pPr>
        <w:pStyle w:val="StandardWeb"/>
      </w:pPr>
      <w:proofErr w:type="spellStart"/>
      <w:r>
        <w:t>Sprechent</w:t>
      </w:r>
      <w:proofErr w:type="spellEnd"/>
      <w:r>
        <w:t xml:space="preserve"> </w:t>
      </w:r>
      <w:proofErr w:type="spellStart"/>
      <w:r>
        <w:t>jr</w:t>
      </w:r>
      <w:proofErr w:type="spellEnd"/>
      <w:r>
        <w:t xml:space="preserve">: </w:t>
      </w:r>
      <w:proofErr w:type="spellStart"/>
      <w:r>
        <w:t>hatt</w:t>
      </w:r>
      <w:proofErr w:type="spellEnd"/>
      <w:r>
        <w:t xml:space="preserve"> </w:t>
      </w:r>
      <w:proofErr w:type="spellStart"/>
      <w:r>
        <w:t>vns</w:t>
      </w:r>
      <w:proofErr w:type="spellEnd"/>
      <w:r>
        <w:t xml:space="preserve"> die </w:t>
      </w:r>
      <w:proofErr w:type="spellStart"/>
      <w:r>
        <w:t>öberckeit</w:t>
      </w:r>
      <w:proofErr w:type="spellEnd"/>
      <w:r>
        <w:t xml:space="preserve"> </w:t>
      </w:r>
      <w:proofErr w:type="spellStart"/>
      <w:r>
        <w:t>bißher</w:t>
      </w:r>
      <w:proofErr w:type="spellEnd"/>
      <w:r>
        <w:t xml:space="preserve"> geschlagen mit </w:t>
      </w:r>
      <w:proofErr w:type="spellStart"/>
      <w:r>
        <w:t>geysseln</w:t>
      </w:r>
      <w:proofErr w:type="spellEnd"/>
      <w:r>
        <w:t xml:space="preserve">, sie </w:t>
      </w:r>
      <w:proofErr w:type="spellStart"/>
      <w:r>
        <w:t>würdt</w:t>
      </w:r>
      <w:proofErr w:type="spellEnd"/>
      <w:r>
        <w:t xml:space="preserve"> </w:t>
      </w:r>
      <w:proofErr w:type="spellStart"/>
      <w:r>
        <w:t>vns</w:t>
      </w:r>
      <w:proofErr w:type="spellEnd"/>
      <w:r>
        <w:t xml:space="preserve"> fürbaß </w:t>
      </w:r>
      <w:proofErr w:type="spellStart"/>
      <w:r>
        <w:t>haüwen</w:t>
      </w:r>
      <w:proofErr w:type="spellEnd"/>
      <w:r>
        <w:t xml:space="preserve"> mit </w:t>
      </w:r>
      <w:proofErr w:type="spellStart"/>
      <w:r>
        <w:t>Scorpion</w:t>
      </w:r>
      <w:proofErr w:type="spellEnd"/>
      <w:r>
        <w:t xml:space="preserve">, </w:t>
      </w:r>
      <w:proofErr w:type="spellStart"/>
      <w:r>
        <w:t>darumb</w:t>
      </w:r>
      <w:proofErr w:type="spellEnd"/>
      <w:r>
        <w:t xml:space="preserve"> müssen wir ein anders </w:t>
      </w:r>
      <w:proofErr w:type="spellStart"/>
      <w:r>
        <w:t>erdencken</w:t>
      </w:r>
      <w:proofErr w:type="spellEnd"/>
      <w:r>
        <w:t xml:space="preserve">, das wir </w:t>
      </w:r>
      <w:proofErr w:type="spellStart"/>
      <w:r>
        <w:t>nit</w:t>
      </w:r>
      <w:proofErr w:type="spellEnd"/>
      <w:r>
        <w:t xml:space="preserve"> </w:t>
      </w:r>
      <w:proofErr w:type="spellStart"/>
      <w:r>
        <w:t>gantz</w:t>
      </w:r>
      <w:proofErr w:type="spellEnd"/>
      <w:r>
        <w:t xml:space="preserve"> mit </w:t>
      </w:r>
      <w:proofErr w:type="spellStart"/>
      <w:r>
        <w:t>füessen</w:t>
      </w:r>
      <w:proofErr w:type="spellEnd"/>
      <w:r>
        <w:t xml:space="preserve"> </w:t>
      </w:r>
      <w:proofErr w:type="spellStart"/>
      <w:r>
        <w:t>getretten</w:t>
      </w:r>
      <w:proofErr w:type="spellEnd"/>
      <w:r>
        <w:t xml:space="preserve"> - </w:t>
      </w:r>
      <w:proofErr w:type="spellStart"/>
      <w:r>
        <w:t>jr</w:t>
      </w:r>
      <w:proofErr w:type="spellEnd"/>
      <w:r>
        <w:t xml:space="preserve"> lieben </w:t>
      </w:r>
      <w:proofErr w:type="spellStart"/>
      <w:r>
        <w:t>freündt</w:t>
      </w:r>
      <w:proofErr w:type="spellEnd"/>
      <w:r>
        <w:t xml:space="preserve"> </w:t>
      </w:r>
      <w:proofErr w:type="spellStart"/>
      <w:r>
        <w:t>vnd</w:t>
      </w:r>
      <w:proofErr w:type="spellEnd"/>
      <w:r>
        <w:t xml:space="preserve"> Brüder, diß </w:t>
      </w:r>
      <w:proofErr w:type="spellStart"/>
      <w:r>
        <w:t>redt</w:t>
      </w:r>
      <w:proofErr w:type="spellEnd"/>
      <w:r>
        <w:t xml:space="preserve"> der </w:t>
      </w:r>
      <w:proofErr w:type="spellStart"/>
      <w:r>
        <w:t>böß</w:t>
      </w:r>
      <w:proofErr w:type="spellEnd"/>
      <w:r>
        <w:t xml:space="preserve"> </w:t>
      </w:r>
      <w:proofErr w:type="spellStart"/>
      <w:r>
        <w:t>feyndt</w:t>
      </w:r>
      <w:proofErr w:type="spellEnd"/>
      <w:r>
        <w:t xml:space="preserve">. </w:t>
      </w:r>
      <w:proofErr w:type="spellStart"/>
      <w:r>
        <w:t>Lassent</w:t>
      </w:r>
      <w:proofErr w:type="spellEnd"/>
      <w:r>
        <w:t xml:space="preserve"> </w:t>
      </w:r>
      <w:proofErr w:type="spellStart"/>
      <w:r>
        <w:t>eüch</w:t>
      </w:r>
      <w:proofErr w:type="spellEnd"/>
      <w:r>
        <w:t xml:space="preserve"> diß alles </w:t>
      </w:r>
      <w:proofErr w:type="spellStart"/>
      <w:r>
        <w:t>nitt</w:t>
      </w:r>
      <w:proofErr w:type="spellEnd"/>
      <w:r>
        <w:t xml:space="preserve"> </w:t>
      </w:r>
      <w:proofErr w:type="spellStart"/>
      <w:r>
        <w:t>jrren</w:t>
      </w:r>
      <w:proofErr w:type="spellEnd"/>
      <w:r>
        <w:t xml:space="preserve">! ob wir schon mit </w:t>
      </w:r>
      <w:proofErr w:type="spellStart"/>
      <w:r>
        <w:t>Scorpion</w:t>
      </w:r>
      <w:proofErr w:type="spellEnd"/>
      <w:r>
        <w:t xml:space="preserve"> geschlagen würden, sein wir </w:t>
      </w:r>
      <w:proofErr w:type="spellStart"/>
      <w:r>
        <w:t>ye</w:t>
      </w:r>
      <w:proofErr w:type="spellEnd"/>
      <w:r>
        <w:t xml:space="preserve"> Christen, sollen dem bösen nit widerstreben, will es der </w:t>
      </w:r>
      <w:proofErr w:type="spellStart"/>
      <w:r>
        <w:t>herr</w:t>
      </w:r>
      <w:proofErr w:type="spellEnd"/>
      <w:r>
        <w:t xml:space="preserve"> also haben, geschehe sein </w:t>
      </w:r>
      <w:proofErr w:type="spellStart"/>
      <w:r>
        <w:t>götlicher</w:t>
      </w:r>
      <w:proofErr w:type="spellEnd"/>
      <w:r>
        <w:t xml:space="preserve"> </w:t>
      </w:r>
      <w:proofErr w:type="spellStart"/>
      <w:r>
        <w:t>wille</w:t>
      </w:r>
      <w:proofErr w:type="spellEnd"/>
      <w:r>
        <w:t xml:space="preserve">, er </w:t>
      </w:r>
      <w:proofErr w:type="spellStart"/>
      <w:r>
        <w:t>würdt</w:t>
      </w:r>
      <w:proofErr w:type="spellEnd"/>
      <w:r>
        <w:t xml:space="preserve"> </w:t>
      </w:r>
      <w:proofErr w:type="spellStart"/>
      <w:r>
        <w:t>vns</w:t>
      </w:r>
      <w:proofErr w:type="spellEnd"/>
      <w:r>
        <w:t xml:space="preserve"> </w:t>
      </w:r>
      <w:proofErr w:type="spellStart"/>
      <w:r>
        <w:t>warlich</w:t>
      </w:r>
      <w:proofErr w:type="spellEnd"/>
      <w:r>
        <w:t xml:space="preserve"> </w:t>
      </w:r>
      <w:proofErr w:type="spellStart"/>
      <w:r>
        <w:t>nit</w:t>
      </w:r>
      <w:proofErr w:type="spellEnd"/>
      <w:r>
        <w:t xml:space="preserve"> mehr beladen dann wir tragen mögen. Es ist des </w:t>
      </w:r>
      <w:proofErr w:type="spellStart"/>
      <w:r>
        <w:t>herren</w:t>
      </w:r>
      <w:proofErr w:type="spellEnd"/>
      <w:r>
        <w:t xml:space="preserve"> </w:t>
      </w:r>
      <w:proofErr w:type="spellStart"/>
      <w:r>
        <w:t>art</w:t>
      </w:r>
      <w:proofErr w:type="spellEnd"/>
      <w:r>
        <w:t xml:space="preserve">, </w:t>
      </w:r>
      <w:proofErr w:type="spellStart"/>
      <w:r>
        <w:t>vns</w:t>
      </w:r>
      <w:proofErr w:type="spellEnd"/>
      <w:r>
        <w:t xml:space="preserve"> </w:t>
      </w:r>
      <w:proofErr w:type="spellStart"/>
      <w:r>
        <w:t>zuuersüchen</w:t>
      </w:r>
      <w:proofErr w:type="spellEnd"/>
      <w:r>
        <w:t xml:space="preserve">, er steckt </w:t>
      </w:r>
      <w:proofErr w:type="spellStart"/>
      <w:r>
        <w:t>warlich</w:t>
      </w:r>
      <w:proofErr w:type="spellEnd"/>
      <w:r>
        <w:t xml:space="preserve"> </w:t>
      </w:r>
      <w:proofErr w:type="spellStart"/>
      <w:r>
        <w:t>jm</w:t>
      </w:r>
      <w:proofErr w:type="spellEnd"/>
      <w:r>
        <w:t xml:space="preserve"> </w:t>
      </w:r>
      <w:proofErr w:type="spellStart"/>
      <w:r>
        <w:t>kreütz</w:t>
      </w:r>
      <w:proofErr w:type="spellEnd"/>
      <w:r>
        <w:t xml:space="preserve"> in </w:t>
      </w:r>
      <w:proofErr w:type="spellStart"/>
      <w:r>
        <w:t>trübsal</w:t>
      </w:r>
      <w:proofErr w:type="spellEnd"/>
      <w:r>
        <w:t xml:space="preserve"> verborgen. </w:t>
      </w:r>
      <w:proofErr w:type="spellStart"/>
      <w:r>
        <w:t>gepürt</w:t>
      </w:r>
      <w:proofErr w:type="spellEnd"/>
      <w:r>
        <w:t xml:space="preserve"> </w:t>
      </w:r>
      <w:proofErr w:type="spellStart"/>
      <w:r>
        <w:t>eym</w:t>
      </w:r>
      <w:proofErr w:type="spellEnd"/>
      <w:r>
        <w:t xml:space="preserve"> Christen für seine </w:t>
      </w:r>
      <w:proofErr w:type="spellStart"/>
      <w:r>
        <w:t>feyndt</w:t>
      </w:r>
      <w:proofErr w:type="spellEnd"/>
      <w:r>
        <w:t xml:space="preserve"> zu bitten nach dem weg Christi, Luce 23: Vatter, </w:t>
      </w:r>
      <w:proofErr w:type="spellStart"/>
      <w:r>
        <w:t>verzeyhe</w:t>
      </w:r>
      <w:proofErr w:type="spellEnd"/>
      <w:r>
        <w:t xml:space="preserve"> </w:t>
      </w:r>
      <w:proofErr w:type="spellStart"/>
      <w:r>
        <w:t>jn</w:t>
      </w:r>
      <w:proofErr w:type="spellEnd"/>
      <w:r>
        <w:t xml:space="preserve">, sie wissen nit, was sie thun, </w:t>
      </w:r>
      <w:proofErr w:type="spellStart"/>
      <w:r>
        <w:t>zympt</w:t>
      </w:r>
      <w:proofErr w:type="spellEnd"/>
      <w:r>
        <w:t xml:space="preserve"> </w:t>
      </w:r>
      <w:proofErr w:type="spellStart"/>
      <w:r>
        <w:t>vnns</w:t>
      </w:r>
      <w:proofErr w:type="spellEnd"/>
      <w:r>
        <w:t xml:space="preserve"> die </w:t>
      </w:r>
      <w:proofErr w:type="spellStart"/>
      <w:r>
        <w:t>feyndt</w:t>
      </w:r>
      <w:proofErr w:type="spellEnd"/>
      <w:r>
        <w:t xml:space="preserve"> </w:t>
      </w:r>
      <w:proofErr w:type="spellStart"/>
      <w:r>
        <w:t>speysen</w:t>
      </w:r>
      <w:proofErr w:type="spellEnd"/>
      <w:r>
        <w:t xml:space="preserve">, </w:t>
      </w:r>
      <w:proofErr w:type="spellStart"/>
      <w:r>
        <w:t>drencken</w:t>
      </w:r>
      <w:proofErr w:type="spellEnd"/>
      <w:r>
        <w:t xml:space="preserve"> nach </w:t>
      </w:r>
      <w:proofErr w:type="spellStart"/>
      <w:r>
        <w:t>vnderricht</w:t>
      </w:r>
      <w:proofErr w:type="spellEnd"/>
      <w:r>
        <w:t xml:space="preserve"> Pauli, so wöllen wir </w:t>
      </w:r>
      <w:proofErr w:type="spellStart"/>
      <w:r>
        <w:t>vilmehr</w:t>
      </w:r>
      <w:proofErr w:type="spellEnd"/>
      <w:r>
        <w:t xml:space="preserve"> der </w:t>
      </w:r>
      <w:proofErr w:type="spellStart"/>
      <w:r>
        <w:t>öberckeit</w:t>
      </w:r>
      <w:proofErr w:type="spellEnd"/>
      <w:r>
        <w:t xml:space="preserve"> gehorsamen willen </w:t>
      </w:r>
      <w:proofErr w:type="spellStart"/>
      <w:r>
        <w:t>erzeygen</w:t>
      </w:r>
      <w:proofErr w:type="spellEnd"/>
      <w:r>
        <w:t xml:space="preserve"> on </w:t>
      </w:r>
      <w:proofErr w:type="spellStart"/>
      <w:r>
        <w:t>schwerdzücken</w:t>
      </w:r>
      <w:proofErr w:type="spellEnd"/>
      <w:r>
        <w:t xml:space="preserve"> </w:t>
      </w:r>
      <w:proofErr w:type="spellStart"/>
      <w:r>
        <w:t>vnd</w:t>
      </w:r>
      <w:proofErr w:type="spellEnd"/>
      <w:r>
        <w:t xml:space="preserve"> </w:t>
      </w:r>
      <w:proofErr w:type="spellStart"/>
      <w:r>
        <w:t>empörung</w:t>
      </w:r>
      <w:proofErr w:type="spellEnd"/>
      <w:r>
        <w:t xml:space="preserve">, </w:t>
      </w:r>
      <w:proofErr w:type="spellStart"/>
      <w:r>
        <w:t>vnd</w:t>
      </w:r>
      <w:proofErr w:type="spellEnd"/>
      <w:r>
        <w:t xml:space="preserve"> wo sie </w:t>
      </w:r>
      <w:proofErr w:type="spellStart"/>
      <w:r>
        <w:t>ye</w:t>
      </w:r>
      <w:proofErr w:type="spellEnd"/>
      <w:r>
        <w:t xml:space="preserve"> zu streng </w:t>
      </w:r>
      <w:proofErr w:type="spellStart"/>
      <w:r>
        <w:t>vnnd</w:t>
      </w:r>
      <w:proofErr w:type="spellEnd"/>
      <w:r>
        <w:t xml:space="preserve"> tyrannisch wollen sein, </w:t>
      </w:r>
      <w:proofErr w:type="spellStart"/>
      <w:r>
        <w:t>nit</w:t>
      </w:r>
      <w:proofErr w:type="spellEnd"/>
      <w:r>
        <w:t xml:space="preserve"> </w:t>
      </w:r>
      <w:proofErr w:type="spellStart"/>
      <w:r>
        <w:t>rach</w:t>
      </w:r>
      <w:proofErr w:type="spellEnd"/>
      <w:r>
        <w:t xml:space="preserve">, sonder mittel wollen wir </w:t>
      </w:r>
      <w:proofErr w:type="spellStart"/>
      <w:r>
        <w:t>süchen</w:t>
      </w:r>
      <w:proofErr w:type="spellEnd"/>
      <w:r>
        <w:t xml:space="preserve">, </w:t>
      </w:r>
      <w:proofErr w:type="spellStart"/>
      <w:r>
        <w:t>gelert</w:t>
      </w:r>
      <w:proofErr w:type="spellEnd"/>
      <w:r>
        <w:t xml:space="preserve"> von Gott, do er spricht: In </w:t>
      </w:r>
      <w:proofErr w:type="spellStart"/>
      <w:r>
        <w:t>trübsall</w:t>
      </w:r>
      <w:proofErr w:type="spellEnd"/>
      <w:r>
        <w:t xml:space="preserve"> </w:t>
      </w:r>
      <w:proofErr w:type="spellStart"/>
      <w:r>
        <w:t>schrey</w:t>
      </w:r>
      <w:proofErr w:type="spellEnd"/>
      <w:r>
        <w:t xml:space="preserve"> zu mir, ich will dich erhören, </w:t>
      </w:r>
      <w:proofErr w:type="spellStart"/>
      <w:r>
        <w:t>vnsern</w:t>
      </w:r>
      <w:proofErr w:type="spellEnd"/>
      <w:r>
        <w:t xml:space="preserve"> </w:t>
      </w:r>
      <w:proofErr w:type="spellStart"/>
      <w:r>
        <w:t>vertraüwen</w:t>
      </w:r>
      <w:proofErr w:type="spellEnd"/>
      <w:r>
        <w:t xml:space="preserve"> in </w:t>
      </w:r>
      <w:proofErr w:type="spellStart"/>
      <w:r>
        <w:t>jn</w:t>
      </w:r>
      <w:proofErr w:type="spellEnd"/>
      <w:r>
        <w:t xml:space="preserve"> setzen, will er nichts abschlagen. Sagt er durch </w:t>
      </w:r>
      <w:proofErr w:type="spellStart"/>
      <w:r>
        <w:t>Dauid</w:t>
      </w:r>
      <w:proofErr w:type="spellEnd"/>
      <w:r>
        <w:t xml:space="preserve"> am 90. </w:t>
      </w:r>
      <w:proofErr w:type="spellStart"/>
      <w:r>
        <w:t>psalmen</w:t>
      </w:r>
      <w:proofErr w:type="spellEnd"/>
      <w:r>
        <w:t xml:space="preserve">: Er </w:t>
      </w:r>
      <w:proofErr w:type="spellStart"/>
      <w:r>
        <w:t>rüfft</w:t>
      </w:r>
      <w:proofErr w:type="spellEnd"/>
      <w:r>
        <w:t xml:space="preserve"> mich an, so will ich jn erhören, ich bin bey </w:t>
      </w:r>
      <w:proofErr w:type="spellStart"/>
      <w:r>
        <w:t>jm</w:t>
      </w:r>
      <w:proofErr w:type="spellEnd"/>
      <w:r>
        <w:t xml:space="preserve"> in der </w:t>
      </w:r>
      <w:proofErr w:type="spellStart"/>
      <w:r>
        <w:t>nott</w:t>
      </w:r>
      <w:proofErr w:type="spellEnd"/>
      <w:r>
        <w:t xml:space="preserve">, ich will </w:t>
      </w:r>
      <w:proofErr w:type="spellStart"/>
      <w:r>
        <w:t>jn</w:t>
      </w:r>
      <w:proofErr w:type="spellEnd"/>
      <w:r>
        <w:t xml:space="preserve"> </w:t>
      </w:r>
      <w:proofErr w:type="spellStart"/>
      <w:r>
        <w:t>herauß</w:t>
      </w:r>
      <w:proofErr w:type="spellEnd"/>
      <w:r>
        <w:t xml:space="preserve"> </w:t>
      </w:r>
      <w:proofErr w:type="spellStart"/>
      <w:r>
        <w:t>reyssen</w:t>
      </w:r>
      <w:proofErr w:type="spellEnd"/>
      <w:r>
        <w:t xml:space="preserve"> </w:t>
      </w:r>
      <w:proofErr w:type="spellStart"/>
      <w:r>
        <w:t>vnd</w:t>
      </w:r>
      <w:proofErr w:type="spellEnd"/>
      <w:r>
        <w:t xml:space="preserve"> zu </w:t>
      </w:r>
      <w:proofErr w:type="spellStart"/>
      <w:r>
        <w:t>eeren</w:t>
      </w:r>
      <w:proofErr w:type="spellEnd"/>
      <w:r>
        <w:t xml:space="preserve"> </w:t>
      </w:r>
      <w:proofErr w:type="spellStart"/>
      <w:r>
        <w:t>füren</w:t>
      </w:r>
      <w:proofErr w:type="spellEnd"/>
      <w:r>
        <w:t xml:space="preserve">. </w:t>
      </w:r>
    </w:p>
    <w:p w14:paraId="7F2B591D" w14:textId="6F166B3F" w:rsidR="0014063A" w:rsidRDefault="0014063A" w:rsidP="0014063A">
      <w:pPr>
        <w:pStyle w:val="StandardWeb"/>
      </w:pPr>
      <w:r>
        <w:t xml:space="preserve">Wir werden gehalten (so wir </w:t>
      </w:r>
      <w:proofErr w:type="spellStart"/>
      <w:r>
        <w:t>glaübig</w:t>
      </w:r>
      <w:proofErr w:type="spellEnd"/>
      <w:r>
        <w:t xml:space="preserve"> seyn) als die drey </w:t>
      </w:r>
      <w:proofErr w:type="spellStart"/>
      <w:r>
        <w:t>kinder</w:t>
      </w:r>
      <w:proofErr w:type="spellEnd"/>
      <w:r>
        <w:t xml:space="preserve"> </w:t>
      </w:r>
      <w:proofErr w:type="spellStart"/>
      <w:r>
        <w:t>onuerbrendt</w:t>
      </w:r>
      <w:proofErr w:type="spellEnd"/>
      <w:r>
        <w:t xml:space="preserve"> </w:t>
      </w:r>
      <w:proofErr w:type="spellStart"/>
      <w:r>
        <w:t>jm</w:t>
      </w:r>
      <w:proofErr w:type="spellEnd"/>
      <w:r>
        <w:t xml:space="preserve"> backoffen, als Daniel </w:t>
      </w:r>
      <w:proofErr w:type="spellStart"/>
      <w:r>
        <w:t>vnder</w:t>
      </w:r>
      <w:proofErr w:type="spellEnd"/>
      <w:r>
        <w:t xml:space="preserve"> den </w:t>
      </w:r>
      <w:proofErr w:type="spellStart"/>
      <w:r>
        <w:t>Lewen</w:t>
      </w:r>
      <w:proofErr w:type="spellEnd"/>
      <w:r>
        <w:t xml:space="preserve"> in der </w:t>
      </w:r>
      <w:proofErr w:type="spellStart"/>
      <w:r>
        <w:t>huel</w:t>
      </w:r>
      <w:proofErr w:type="spellEnd"/>
      <w:r>
        <w:t xml:space="preserve"> </w:t>
      </w:r>
      <w:proofErr w:type="spellStart"/>
      <w:r>
        <w:t>onuerwundt</w:t>
      </w:r>
      <w:proofErr w:type="spellEnd"/>
      <w:r>
        <w:t xml:space="preserve">. Ob sie </w:t>
      </w:r>
      <w:proofErr w:type="spellStart"/>
      <w:r>
        <w:t>vns</w:t>
      </w:r>
      <w:proofErr w:type="spellEnd"/>
      <w:r>
        <w:t xml:space="preserve"> schon </w:t>
      </w:r>
      <w:proofErr w:type="spellStart"/>
      <w:r>
        <w:t>nemen</w:t>
      </w:r>
      <w:proofErr w:type="spellEnd"/>
      <w:r>
        <w:t xml:space="preserve"> </w:t>
      </w:r>
      <w:proofErr w:type="spellStart"/>
      <w:r>
        <w:t>leyb</w:t>
      </w:r>
      <w:proofErr w:type="spellEnd"/>
      <w:r>
        <w:t xml:space="preserve"> </w:t>
      </w:r>
      <w:proofErr w:type="spellStart"/>
      <w:r>
        <w:t>vnd</w:t>
      </w:r>
      <w:proofErr w:type="spellEnd"/>
      <w:r>
        <w:t xml:space="preserve"> gut, noch haben sie kein </w:t>
      </w:r>
      <w:proofErr w:type="spellStart"/>
      <w:r>
        <w:t>gewalt</w:t>
      </w:r>
      <w:proofErr w:type="spellEnd"/>
      <w:r>
        <w:t xml:space="preserve"> die </w:t>
      </w:r>
      <w:proofErr w:type="spellStart"/>
      <w:r>
        <w:t>seel</w:t>
      </w:r>
      <w:proofErr w:type="spellEnd"/>
      <w:r>
        <w:t xml:space="preserve"> verdammen. </w:t>
      </w:r>
      <w:proofErr w:type="spellStart"/>
      <w:r>
        <w:t>Seydt</w:t>
      </w:r>
      <w:proofErr w:type="spellEnd"/>
      <w:r>
        <w:t xml:space="preserve"> on </w:t>
      </w:r>
      <w:proofErr w:type="spellStart"/>
      <w:r>
        <w:t>zweyffel</w:t>
      </w:r>
      <w:proofErr w:type="spellEnd"/>
      <w:r>
        <w:t xml:space="preserve">: </w:t>
      </w:r>
      <w:proofErr w:type="spellStart"/>
      <w:r>
        <w:t>würdt</w:t>
      </w:r>
      <w:proofErr w:type="spellEnd"/>
      <w:r>
        <w:t xml:space="preserve"> die </w:t>
      </w:r>
      <w:proofErr w:type="spellStart"/>
      <w:r>
        <w:t>öberckeit</w:t>
      </w:r>
      <w:proofErr w:type="spellEnd"/>
      <w:r>
        <w:t xml:space="preserve"> handeln wider das </w:t>
      </w:r>
      <w:proofErr w:type="spellStart"/>
      <w:r>
        <w:t>wort</w:t>
      </w:r>
      <w:proofErr w:type="spellEnd"/>
      <w:r>
        <w:t xml:space="preserve"> </w:t>
      </w:r>
      <w:proofErr w:type="spellStart"/>
      <w:r>
        <w:t>gottes</w:t>
      </w:r>
      <w:proofErr w:type="spellEnd"/>
      <w:r>
        <w:t xml:space="preserve">, </w:t>
      </w:r>
      <w:proofErr w:type="spellStart"/>
      <w:r>
        <w:t>jren</w:t>
      </w:r>
      <w:proofErr w:type="spellEnd"/>
      <w:r>
        <w:t xml:space="preserve"> </w:t>
      </w:r>
      <w:proofErr w:type="spellStart"/>
      <w:r>
        <w:t>gewalt</w:t>
      </w:r>
      <w:proofErr w:type="spellEnd"/>
      <w:r>
        <w:t xml:space="preserve"> </w:t>
      </w:r>
      <w:proofErr w:type="spellStart"/>
      <w:r>
        <w:t>myßbraüchen</w:t>
      </w:r>
      <w:proofErr w:type="spellEnd"/>
      <w:r>
        <w:t xml:space="preserve">, </w:t>
      </w:r>
      <w:proofErr w:type="spellStart"/>
      <w:r>
        <w:t>Got</w:t>
      </w:r>
      <w:proofErr w:type="spellEnd"/>
      <w:r>
        <w:t xml:space="preserve"> </w:t>
      </w:r>
      <w:proofErr w:type="spellStart"/>
      <w:r>
        <w:t>kan</w:t>
      </w:r>
      <w:proofErr w:type="spellEnd"/>
      <w:r>
        <w:t xml:space="preserve"> </w:t>
      </w:r>
      <w:proofErr w:type="spellStart"/>
      <w:r>
        <w:t>warlich</w:t>
      </w:r>
      <w:proofErr w:type="spellEnd"/>
      <w:r>
        <w:t xml:space="preserve"> die </w:t>
      </w:r>
      <w:proofErr w:type="spellStart"/>
      <w:r>
        <w:t>vbermütigen</w:t>
      </w:r>
      <w:proofErr w:type="spellEnd"/>
      <w:r>
        <w:t xml:space="preserve"> zu dem </w:t>
      </w:r>
      <w:proofErr w:type="spellStart"/>
      <w:r>
        <w:t>schemel</w:t>
      </w:r>
      <w:proofErr w:type="spellEnd"/>
      <w:r>
        <w:t xml:space="preserve"> setzen der </w:t>
      </w:r>
      <w:proofErr w:type="spellStart"/>
      <w:r>
        <w:t>demut</w:t>
      </w:r>
      <w:proofErr w:type="spellEnd"/>
      <w:r>
        <w:t xml:space="preserve">. Werden sie durch </w:t>
      </w:r>
      <w:proofErr w:type="spellStart"/>
      <w:r>
        <w:t>jren</w:t>
      </w:r>
      <w:proofErr w:type="spellEnd"/>
      <w:r>
        <w:t xml:space="preserve"> </w:t>
      </w:r>
      <w:proofErr w:type="spellStart"/>
      <w:r>
        <w:t>gewalt</w:t>
      </w:r>
      <w:proofErr w:type="spellEnd"/>
      <w:r>
        <w:t xml:space="preserve"> </w:t>
      </w:r>
      <w:proofErr w:type="spellStart"/>
      <w:r>
        <w:t>tyrannisiren</w:t>
      </w:r>
      <w:proofErr w:type="spellEnd"/>
      <w:r>
        <w:t xml:space="preserve"> wider die </w:t>
      </w:r>
      <w:proofErr w:type="spellStart"/>
      <w:r>
        <w:t>vnderthan</w:t>
      </w:r>
      <w:proofErr w:type="spellEnd"/>
      <w:r>
        <w:t xml:space="preserve"> mit </w:t>
      </w:r>
      <w:proofErr w:type="spellStart"/>
      <w:r>
        <w:t>hindersich</w:t>
      </w:r>
      <w:proofErr w:type="spellEnd"/>
      <w:r>
        <w:t xml:space="preserve"> </w:t>
      </w:r>
      <w:proofErr w:type="spellStart"/>
      <w:r>
        <w:t>werffen</w:t>
      </w:r>
      <w:proofErr w:type="spellEnd"/>
      <w:r>
        <w:t xml:space="preserve"> des </w:t>
      </w:r>
      <w:proofErr w:type="spellStart"/>
      <w:r>
        <w:t>wort</w:t>
      </w:r>
      <w:proofErr w:type="spellEnd"/>
      <w:r>
        <w:t xml:space="preserve"> </w:t>
      </w:r>
      <w:proofErr w:type="spellStart"/>
      <w:r>
        <w:t>gottes</w:t>
      </w:r>
      <w:proofErr w:type="spellEnd"/>
      <w:r>
        <w:t xml:space="preserve">, diß verhindern, seyn sie gewißlich wertig </w:t>
      </w:r>
      <w:proofErr w:type="spellStart"/>
      <w:r>
        <w:t>eyner</w:t>
      </w:r>
      <w:proofErr w:type="spellEnd"/>
      <w:r>
        <w:t xml:space="preserve"> </w:t>
      </w:r>
      <w:proofErr w:type="spellStart"/>
      <w:r>
        <w:t>grösserer</w:t>
      </w:r>
      <w:proofErr w:type="spellEnd"/>
      <w:r>
        <w:t xml:space="preserve"> </w:t>
      </w:r>
      <w:proofErr w:type="spellStart"/>
      <w:r>
        <w:t>geyssell</w:t>
      </w:r>
      <w:proofErr w:type="spellEnd"/>
      <w:r>
        <w:t xml:space="preserve">, Gott </w:t>
      </w:r>
      <w:proofErr w:type="spellStart"/>
      <w:r>
        <w:t>würdt</w:t>
      </w:r>
      <w:proofErr w:type="spellEnd"/>
      <w:r>
        <w:t xml:space="preserve"> </w:t>
      </w:r>
      <w:proofErr w:type="spellStart"/>
      <w:r>
        <w:t>jr</w:t>
      </w:r>
      <w:proofErr w:type="spellEnd"/>
      <w:r>
        <w:t xml:space="preserve"> </w:t>
      </w:r>
      <w:proofErr w:type="spellStart"/>
      <w:r>
        <w:t>sterck</w:t>
      </w:r>
      <w:proofErr w:type="spellEnd"/>
      <w:r>
        <w:t xml:space="preserve"> </w:t>
      </w:r>
      <w:proofErr w:type="spellStart"/>
      <w:r>
        <w:t>nit</w:t>
      </w:r>
      <w:proofErr w:type="spellEnd"/>
      <w:r>
        <w:t xml:space="preserve"> ansehen noch </w:t>
      </w:r>
      <w:proofErr w:type="spellStart"/>
      <w:r>
        <w:t>jren</w:t>
      </w:r>
      <w:proofErr w:type="spellEnd"/>
      <w:r>
        <w:t xml:space="preserve"> </w:t>
      </w:r>
      <w:proofErr w:type="spellStart"/>
      <w:r>
        <w:t>gewalt</w:t>
      </w:r>
      <w:proofErr w:type="spellEnd"/>
      <w:r>
        <w:t xml:space="preserve">: so sie </w:t>
      </w:r>
      <w:proofErr w:type="spellStart"/>
      <w:r>
        <w:t>jnen</w:t>
      </w:r>
      <w:proofErr w:type="spellEnd"/>
      <w:r>
        <w:t xml:space="preserve"> </w:t>
      </w:r>
      <w:proofErr w:type="spellStart"/>
      <w:r>
        <w:t>myßbraüchen</w:t>
      </w:r>
      <w:proofErr w:type="spellEnd"/>
      <w:r>
        <w:t xml:space="preserve"> werden in </w:t>
      </w:r>
      <w:proofErr w:type="spellStart"/>
      <w:r>
        <w:t>jren</w:t>
      </w:r>
      <w:proofErr w:type="spellEnd"/>
      <w:r>
        <w:t xml:space="preserve"> sack </w:t>
      </w:r>
      <w:proofErr w:type="spellStart"/>
      <w:r>
        <w:t>vnd</w:t>
      </w:r>
      <w:proofErr w:type="spellEnd"/>
      <w:r>
        <w:t xml:space="preserve"> nicht zu der </w:t>
      </w:r>
      <w:proofErr w:type="spellStart"/>
      <w:r>
        <w:t>Ere</w:t>
      </w:r>
      <w:proofErr w:type="spellEnd"/>
      <w:r>
        <w:t xml:space="preserve"> </w:t>
      </w:r>
      <w:proofErr w:type="spellStart"/>
      <w:r>
        <w:t>vnnd</w:t>
      </w:r>
      <w:proofErr w:type="spellEnd"/>
      <w:r>
        <w:t xml:space="preserve"> </w:t>
      </w:r>
      <w:proofErr w:type="spellStart"/>
      <w:r>
        <w:t>Glori</w:t>
      </w:r>
      <w:proofErr w:type="spellEnd"/>
      <w:r>
        <w:t xml:space="preserve"> Gottes, </w:t>
      </w:r>
      <w:proofErr w:type="spellStart"/>
      <w:r>
        <w:t>würdt</w:t>
      </w:r>
      <w:proofErr w:type="spellEnd"/>
      <w:r>
        <w:t xml:space="preserve"> </w:t>
      </w:r>
      <w:proofErr w:type="spellStart"/>
      <w:r>
        <w:t>jnen</w:t>
      </w:r>
      <w:proofErr w:type="spellEnd"/>
      <w:r>
        <w:t xml:space="preserve"> </w:t>
      </w:r>
      <w:proofErr w:type="spellStart"/>
      <w:r>
        <w:t>widerfaren</w:t>
      </w:r>
      <w:proofErr w:type="spellEnd"/>
      <w:r>
        <w:t xml:space="preserve"> wie Goliath dem </w:t>
      </w:r>
      <w:proofErr w:type="spellStart"/>
      <w:r>
        <w:t>starcken</w:t>
      </w:r>
      <w:proofErr w:type="spellEnd"/>
      <w:r>
        <w:t xml:space="preserve"> </w:t>
      </w:r>
      <w:proofErr w:type="spellStart"/>
      <w:r>
        <w:t>Rießen</w:t>
      </w:r>
      <w:proofErr w:type="spellEnd"/>
      <w:r>
        <w:t xml:space="preserve"> gegen </w:t>
      </w:r>
      <w:proofErr w:type="spellStart"/>
      <w:r>
        <w:t>Dauid</w:t>
      </w:r>
      <w:proofErr w:type="spellEnd"/>
      <w:r>
        <w:t xml:space="preserve">, der zu </w:t>
      </w:r>
      <w:proofErr w:type="spellStart"/>
      <w:r>
        <w:t>spot</w:t>
      </w:r>
      <w:proofErr w:type="spellEnd"/>
      <w:r>
        <w:t xml:space="preserve"> ward </w:t>
      </w:r>
      <w:proofErr w:type="spellStart"/>
      <w:r>
        <w:t>vnd</w:t>
      </w:r>
      <w:proofErr w:type="spellEnd"/>
      <w:r>
        <w:t xml:space="preserve"> von einem </w:t>
      </w:r>
      <w:proofErr w:type="spellStart"/>
      <w:r>
        <w:t>kleynen</w:t>
      </w:r>
      <w:proofErr w:type="spellEnd"/>
      <w:r>
        <w:t xml:space="preserve"> </w:t>
      </w:r>
      <w:proofErr w:type="spellStart"/>
      <w:r>
        <w:t>vnachtparn</w:t>
      </w:r>
      <w:proofErr w:type="spellEnd"/>
      <w:r>
        <w:t xml:space="preserve"> </w:t>
      </w:r>
      <w:proofErr w:type="spellStart"/>
      <w:r>
        <w:t>mendlein</w:t>
      </w:r>
      <w:proofErr w:type="spellEnd"/>
      <w:r>
        <w:t xml:space="preserve"> erschlagen Gott </w:t>
      </w:r>
      <w:proofErr w:type="spellStart"/>
      <w:r>
        <w:t>bewar</w:t>
      </w:r>
      <w:proofErr w:type="spellEnd"/>
      <w:r>
        <w:t xml:space="preserve"> sie, das </w:t>
      </w:r>
      <w:proofErr w:type="spellStart"/>
      <w:r>
        <w:t>jnen</w:t>
      </w:r>
      <w:proofErr w:type="spellEnd"/>
      <w:r>
        <w:t xml:space="preserve"> nicht begegne wie Roboam </w:t>
      </w:r>
      <w:proofErr w:type="spellStart"/>
      <w:r>
        <w:t>geschach</w:t>
      </w:r>
      <w:proofErr w:type="spellEnd"/>
      <w:r>
        <w:t xml:space="preserve">, Sonder Regieren </w:t>
      </w:r>
      <w:proofErr w:type="spellStart"/>
      <w:r>
        <w:t>jre</w:t>
      </w:r>
      <w:proofErr w:type="spellEnd"/>
      <w:r>
        <w:t xml:space="preserve"> </w:t>
      </w:r>
      <w:proofErr w:type="spellStart"/>
      <w:r>
        <w:t>vnderthan</w:t>
      </w:r>
      <w:proofErr w:type="spellEnd"/>
      <w:r>
        <w:t xml:space="preserve"> nach dem </w:t>
      </w:r>
      <w:proofErr w:type="spellStart"/>
      <w:r>
        <w:t>winckelmeßs</w:t>
      </w:r>
      <w:proofErr w:type="spellEnd"/>
      <w:r>
        <w:t xml:space="preserve"> </w:t>
      </w:r>
      <w:proofErr w:type="spellStart"/>
      <w:r>
        <w:t>götliches</w:t>
      </w:r>
      <w:proofErr w:type="spellEnd"/>
      <w:r>
        <w:t xml:space="preserve"> </w:t>
      </w:r>
      <w:proofErr w:type="spellStart"/>
      <w:r>
        <w:t>worts</w:t>
      </w:r>
      <w:proofErr w:type="spellEnd"/>
      <w:r>
        <w:t xml:space="preserve">, do </w:t>
      </w:r>
      <w:proofErr w:type="spellStart"/>
      <w:r>
        <w:t>würdt</w:t>
      </w:r>
      <w:proofErr w:type="spellEnd"/>
      <w:r>
        <w:t xml:space="preserve"> alle ding </w:t>
      </w:r>
      <w:proofErr w:type="spellStart"/>
      <w:r>
        <w:t>woll</w:t>
      </w:r>
      <w:proofErr w:type="spellEnd"/>
      <w:r>
        <w:t xml:space="preserve"> stehen gegen </w:t>
      </w:r>
      <w:proofErr w:type="spellStart"/>
      <w:r>
        <w:t>öberckeit</w:t>
      </w:r>
      <w:proofErr w:type="spellEnd"/>
      <w:r>
        <w:t xml:space="preserve"> </w:t>
      </w:r>
      <w:proofErr w:type="spellStart"/>
      <w:r>
        <w:t>vnnd</w:t>
      </w:r>
      <w:proofErr w:type="spellEnd"/>
      <w:r>
        <w:t xml:space="preserve"> </w:t>
      </w:r>
      <w:proofErr w:type="spellStart"/>
      <w:r>
        <w:t>vnderthan</w:t>
      </w:r>
      <w:proofErr w:type="spellEnd"/>
      <w:r>
        <w:t xml:space="preserve">. Ich </w:t>
      </w:r>
      <w:proofErr w:type="spellStart"/>
      <w:r>
        <w:t>solt</w:t>
      </w:r>
      <w:proofErr w:type="spellEnd"/>
      <w:r>
        <w:t xml:space="preserve"> </w:t>
      </w:r>
      <w:proofErr w:type="spellStart"/>
      <w:r>
        <w:t>eüch</w:t>
      </w:r>
      <w:proofErr w:type="spellEnd"/>
      <w:r>
        <w:t xml:space="preserve"> mit </w:t>
      </w:r>
      <w:proofErr w:type="spellStart"/>
      <w:r>
        <w:t>eynem</w:t>
      </w:r>
      <w:proofErr w:type="spellEnd"/>
      <w:r>
        <w:t xml:space="preserve"> andern </w:t>
      </w:r>
      <w:proofErr w:type="spellStart"/>
      <w:r>
        <w:t>namen</w:t>
      </w:r>
      <w:proofErr w:type="spellEnd"/>
      <w:r>
        <w:t xml:space="preserve"> dann Lieben Brüder </w:t>
      </w:r>
      <w:proofErr w:type="spellStart"/>
      <w:r>
        <w:t>vnd</w:t>
      </w:r>
      <w:proofErr w:type="spellEnd"/>
      <w:r>
        <w:t xml:space="preserve"> </w:t>
      </w:r>
      <w:proofErr w:type="spellStart"/>
      <w:r>
        <w:t>nachpaüwern</w:t>
      </w:r>
      <w:proofErr w:type="spellEnd"/>
      <w:r>
        <w:t xml:space="preserve"> </w:t>
      </w:r>
      <w:proofErr w:type="spellStart"/>
      <w:r>
        <w:t>genent</w:t>
      </w:r>
      <w:proofErr w:type="spellEnd"/>
      <w:r>
        <w:t xml:space="preserve"> haben, dann </w:t>
      </w:r>
      <w:proofErr w:type="spellStart"/>
      <w:r>
        <w:t>vmb</w:t>
      </w:r>
      <w:proofErr w:type="spellEnd"/>
      <w:r>
        <w:t xml:space="preserve"> der </w:t>
      </w:r>
      <w:proofErr w:type="spellStart"/>
      <w:r>
        <w:t>Türckische</w:t>
      </w:r>
      <w:proofErr w:type="spellEnd"/>
      <w:r>
        <w:t xml:space="preserve">, </w:t>
      </w:r>
      <w:proofErr w:type="spellStart"/>
      <w:r>
        <w:t>heydenische</w:t>
      </w:r>
      <w:proofErr w:type="spellEnd"/>
      <w:r>
        <w:t xml:space="preserve">, </w:t>
      </w:r>
      <w:proofErr w:type="spellStart"/>
      <w:r>
        <w:t>teüffelische</w:t>
      </w:r>
      <w:proofErr w:type="spellEnd"/>
      <w:r>
        <w:t xml:space="preserve">, tyrannische, </w:t>
      </w:r>
      <w:proofErr w:type="spellStart"/>
      <w:r>
        <w:t>wüttisch</w:t>
      </w:r>
      <w:proofErr w:type="spellEnd"/>
      <w:r>
        <w:t xml:space="preserve"> </w:t>
      </w:r>
      <w:proofErr w:type="spellStart"/>
      <w:r>
        <w:t>handelung</w:t>
      </w:r>
      <w:proofErr w:type="spellEnd"/>
      <w:r>
        <w:t xml:space="preserve"> willen</w:t>
      </w:r>
      <w:r>
        <w:rPr>
          <w:rStyle w:val="Endnotenzeichen"/>
        </w:rPr>
        <w:endnoteReference w:id="12"/>
      </w:r>
      <w:r>
        <w:t xml:space="preserve"> </w:t>
      </w:r>
      <w:proofErr w:type="spellStart"/>
      <w:r>
        <w:t>werent</w:t>
      </w:r>
      <w:proofErr w:type="spellEnd"/>
      <w:r>
        <w:t xml:space="preserve"> </w:t>
      </w:r>
      <w:proofErr w:type="spellStart"/>
      <w:r>
        <w:t>jr</w:t>
      </w:r>
      <w:proofErr w:type="spellEnd"/>
      <w:r>
        <w:t xml:space="preserve"> </w:t>
      </w:r>
      <w:proofErr w:type="spellStart"/>
      <w:r>
        <w:t>eynes</w:t>
      </w:r>
      <w:proofErr w:type="spellEnd"/>
      <w:r>
        <w:t xml:space="preserve"> andern namens </w:t>
      </w:r>
      <w:proofErr w:type="spellStart"/>
      <w:r>
        <w:t>wirdig</w:t>
      </w:r>
      <w:proofErr w:type="spellEnd"/>
      <w:r>
        <w:t xml:space="preserve">. </w:t>
      </w:r>
      <w:proofErr w:type="spellStart"/>
      <w:r>
        <w:t>JEdoch</w:t>
      </w:r>
      <w:proofErr w:type="spellEnd"/>
      <w:r>
        <w:t xml:space="preserve"> </w:t>
      </w:r>
      <w:proofErr w:type="spellStart"/>
      <w:r>
        <w:t>eüch</w:t>
      </w:r>
      <w:proofErr w:type="spellEnd"/>
      <w:r>
        <w:t xml:space="preserve"> </w:t>
      </w:r>
      <w:proofErr w:type="spellStart"/>
      <w:r>
        <w:t>freüntlich</w:t>
      </w:r>
      <w:proofErr w:type="spellEnd"/>
      <w:r>
        <w:t xml:space="preserve"> zugeschrieben, das </w:t>
      </w:r>
      <w:proofErr w:type="spellStart"/>
      <w:r>
        <w:t>jr</w:t>
      </w:r>
      <w:proofErr w:type="spellEnd"/>
      <w:r>
        <w:t xml:space="preserve"> </w:t>
      </w:r>
      <w:proofErr w:type="spellStart"/>
      <w:r>
        <w:t>nit</w:t>
      </w:r>
      <w:proofErr w:type="spellEnd"/>
      <w:r>
        <w:t xml:space="preserve"> </w:t>
      </w:r>
      <w:proofErr w:type="spellStart"/>
      <w:r>
        <w:t>Halßstarriger</w:t>
      </w:r>
      <w:proofErr w:type="spellEnd"/>
      <w:r>
        <w:t xml:space="preserve"> </w:t>
      </w:r>
      <w:proofErr w:type="spellStart"/>
      <w:r>
        <w:t>würdent</w:t>
      </w:r>
      <w:proofErr w:type="spellEnd"/>
      <w:r>
        <w:t xml:space="preserve">, damit </w:t>
      </w:r>
      <w:proofErr w:type="spellStart"/>
      <w:r>
        <w:t>jr</w:t>
      </w:r>
      <w:proofErr w:type="spellEnd"/>
      <w:r>
        <w:t xml:space="preserve"> (die </w:t>
      </w:r>
      <w:proofErr w:type="spellStart"/>
      <w:r>
        <w:t>vberig</w:t>
      </w:r>
      <w:proofErr w:type="spellEnd"/>
      <w:r>
        <w:t xml:space="preserve"> </w:t>
      </w:r>
      <w:proofErr w:type="spellStart"/>
      <w:r>
        <w:t>bliben</w:t>
      </w:r>
      <w:proofErr w:type="spellEnd"/>
      <w:r>
        <w:t xml:space="preserve">) in </w:t>
      </w:r>
      <w:proofErr w:type="spellStart"/>
      <w:r>
        <w:t>eüch</w:t>
      </w:r>
      <w:proofErr w:type="spellEnd"/>
      <w:r>
        <w:t xml:space="preserve"> </w:t>
      </w:r>
      <w:proofErr w:type="spellStart"/>
      <w:r>
        <w:t>schlügendt</w:t>
      </w:r>
      <w:proofErr w:type="spellEnd"/>
      <w:r>
        <w:t xml:space="preserve">, die </w:t>
      </w:r>
      <w:proofErr w:type="spellStart"/>
      <w:r>
        <w:t>vnchristliche</w:t>
      </w:r>
      <w:proofErr w:type="spellEnd"/>
      <w:r>
        <w:t xml:space="preserve"> </w:t>
      </w:r>
      <w:proofErr w:type="spellStart"/>
      <w:r>
        <w:t>frucht</w:t>
      </w:r>
      <w:proofErr w:type="spellEnd"/>
      <w:r>
        <w:t xml:space="preserve"> </w:t>
      </w:r>
      <w:proofErr w:type="spellStart"/>
      <w:r>
        <w:t>eüwers</w:t>
      </w:r>
      <w:proofErr w:type="spellEnd"/>
      <w:r>
        <w:t xml:space="preserve"> </w:t>
      </w:r>
      <w:proofErr w:type="spellStart"/>
      <w:r>
        <w:t>vnglaübens</w:t>
      </w:r>
      <w:proofErr w:type="spellEnd"/>
      <w:r>
        <w:t xml:space="preserve"> </w:t>
      </w:r>
      <w:proofErr w:type="spellStart"/>
      <w:r>
        <w:t>ermessent</w:t>
      </w:r>
      <w:proofErr w:type="spellEnd"/>
      <w:r>
        <w:t xml:space="preserve"> </w:t>
      </w:r>
      <w:proofErr w:type="spellStart"/>
      <w:r>
        <w:t>Vnnd</w:t>
      </w:r>
      <w:proofErr w:type="spellEnd"/>
      <w:r>
        <w:t xml:space="preserve"> Gott </w:t>
      </w:r>
      <w:proofErr w:type="spellStart"/>
      <w:r>
        <w:t>vnnsern</w:t>
      </w:r>
      <w:proofErr w:type="spellEnd"/>
      <w:r>
        <w:t xml:space="preserve"> </w:t>
      </w:r>
      <w:proofErr w:type="spellStart"/>
      <w:r>
        <w:t>herren</w:t>
      </w:r>
      <w:proofErr w:type="spellEnd"/>
      <w:r>
        <w:t xml:space="preserve"> </w:t>
      </w:r>
      <w:proofErr w:type="spellStart"/>
      <w:r>
        <w:t>vmb</w:t>
      </w:r>
      <w:proofErr w:type="spellEnd"/>
      <w:r>
        <w:t xml:space="preserve"> </w:t>
      </w:r>
      <w:proofErr w:type="spellStart"/>
      <w:r>
        <w:t>gnade</w:t>
      </w:r>
      <w:proofErr w:type="spellEnd"/>
      <w:r>
        <w:t xml:space="preserve">, </w:t>
      </w:r>
      <w:proofErr w:type="spellStart"/>
      <w:r>
        <w:t>barmhertzigkeit</w:t>
      </w:r>
      <w:proofErr w:type="spellEnd"/>
      <w:r>
        <w:t xml:space="preserve"> </w:t>
      </w:r>
      <w:proofErr w:type="spellStart"/>
      <w:r>
        <w:t>vnd</w:t>
      </w:r>
      <w:proofErr w:type="spellEnd"/>
      <w:r>
        <w:t xml:space="preserve"> </w:t>
      </w:r>
      <w:proofErr w:type="spellStart"/>
      <w:r>
        <w:t>besserung</w:t>
      </w:r>
      <w:proofErr w:type="spellEnd"/>
      <w:r>
        <w:t xml:space="preserve"> </w:t>
      </w:r>
      <w:proofErr w:type="spellStart"/>
      <w:r>
        <w:t>hertzlich</w:t>
      </w:r>
      <w:proofErr w:type="spellEnd"/>
      <w:r>
        <w:t xml:space="preserve"> </w:t>
      </w:r>
      <w:proofErr w:type="spellStart"/>
      <w:r>
        <w:t>bettendt</w:t>
      </w:r>
      <w:proofErr w:type="spellEnd"/>
      <w:r>
        <w:t xml:space="preserve">. Darzu </w:t>
      </w:r>
      <w:proofErr w:type="spellStart"/>
      <w:r>
        <w:t>helffe</w:t>
      </w:r>
      <w:proofErr w:type="spellEnd"/>
      <w:r>
        <w:t xml:space="preserve"> </w:t>
      </w:r>
      <w:proofErr w:type="spellStart"/>
      <w:r>
        <w:t>eüch</w:t>
      </w:r>
      <w:proofErr w:type="spellEnd"/>
      <w:r>
        <w:t xml:space="preserve"> die </w:t>
      </w:r>
      <w:proofErr w:type="spellStart"/>
      <w:r>
        <w:t>dreyeynigkeit</w:t>
      </w:r>
      <w:proofErr w:type="spellEnd"/>
      <w:r>
        <w:t xml:space="preserve">, die Regiert in </w:t>
      </w:r>
      <w:proofErr w:type="spellStart"/>
      <w:r>
        <w:t>ewigkeit</w:t>
      </w:r>
      <w:proofErr w:type="spellEnd"/>
      <w:r>
        <w:t xml:space="preserve">! Amen. Geben </w:t>
      </w:r>
      <w:proofErr w:type="spellStart"/>
      <w:r>
        <w:t>auß</w:t>
      </w:r>
      <w:proofErr w:type="spellEnd"/>
      <w:r>
        <w:t xml:space="preserve"> </w:t>
      </w:r>
      <w:proofErr w:type="spellStart"/>
      <w:r>
        <w:t>Haylpronn</w:t>
      </w:r>
      <w:proofErr w:type="spellEnd"/>
      <w:r>
        <w:t xml:space="preserve">, </w:t>
      </w:r>
      <w:proofErr w:type="spellStart"/>
      <w:r>
        <w:t>vff</w:t>
      </w:r>
      <w:proofErr w:type="spellEnd"/>
      <w:r>
        <w:t xml:space="preserve"> </w:t>
      </w:r>
      <w:proofErr w:type="spellStart"/>
      <w:r>
        <w:t>montag</w:t>
      </w:r>
      <w:proofErr w:type="spellEnd"/>
      <w:r>
        <w:t xml:space="preserve"> nach Jubilate Anno </w:t>
      </w:r>
      <w:proofErr w:type="spellStart"/>
      <w:r>
        <w:t>domini</w:t>
      </w:r>
      <w:proofErr w:type="spellEnd"/>
      <w:r>
        <w:t xml:space="preserve"> rc. 1525 </w:t>
      </w:r>
    </w:p>
    <w:p w14:paraId="4BA48404" w14:textId="77777777" w:rsidR="0014063A" w:rsidRDefault="0014063A" w:rsidP="0014063A">
      <w:pPr>
        <w:pStyle w:val="StandardWeb"/>
      </w:pPr>
    </w:p>
    <w:p w14:paraId="20888B51" w14:textId="77777777" w:rsidR="00D5498D" w:rsidRPr="00D5498D" w:rsidRDefault="007166CE" w:rsidP="008E63BE">
      <w:pPr>
        <w:pStyle w:val="berschrift1"/>
      </w:pPr>
      <w:r>
        <w:br w:type="page"/>
      </w:r>
      <w:r w:rsidR="00D5498D" w:rsidRPr="00D5498D">
        <w:t>Quellen:</w:t>
      </w:r>
    </w:p>
    <w:p w14:paraId="3155759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68D39E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F281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C71E6E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8B33E6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F6CAD4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7409D2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4D93CD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CFF67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264B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12DDD2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78B0FF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CEF6F6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28609F" w14:textId="77777777" w:rsidR="00370A6E" w:rsidRDefault="00370A6E" w:rsidP="0014063A">
      <w:pPr>
        <w:spacing w:after="0" w:line="240" w:lineRule="auto"/>
      </w:pPr>
      <w:r>
        <w:separator/>
      </w:r>
    </w:p>
  </w:endnote>
  <w:endnote w:type="continuationSeparator" w:id="0">
    <w:p w14:paraId="7D61B6FC" w14:textId="77777777" w:rsidR="00370A6E" w:rsidRDefault="00370A6E" w:rsidP="0014063A">
      <w:pPr>
        <w:spacing w:after="0" w:line="240" w:lineRule="auto"/>
      </w:pPr>
      <w:r>
        <w:continuationSeparator/>
      </w:r>
    </w:p>
  </w:endnote>
  <w:endnote w:id="1">
    <w:p w14:paraId="67AB90D5" w14:textId="694C06B1" w:rsidR="0014063A" w:rsidRDefault="0014063A">
      <w:pPr>
        <w:pStyle w:val="Endnotentext"/>
      </w:pPr>
      <w:r>
        <w:rPr>
          <w:rStyle w:val="Endnotenzeichen"/>
        </w:rPr>
        <w:endnoteRef/>
      </w:r>
      <w:r>
        <w:t xml:space="preserve"> aufgefangen. Lachmann wusste, das seine erste Ermahnung in ERlenbach dem Bauernführer Andreas Remy übergeben worden war.</w:t>
      </w:r>
    </w:p>
  </w:endnote>
  <w:endnote w:id="2">
    <w:p w14:paraId="1E49348E" w14:textId="1C46094A" w:rsidR="0014063A" w:rsidRDefault="0014063A">
      <w:pPr>
        <w:pStyle w:val="Endnotentext"/>
      </w:pPr>
      <w:r w:rsidRPr="0014063A">
        <w:endnoteRef/>
      </w:r>
      <w:r>
        <w:t xml:space="preserve"> Schirmer und Vollstrecker</w:t>
      </w:r>
    </w:p>
  </w:endnote>
  <w:endnote w:id="3">
    <w:p w14:paraId="23D1066D" w14:textId="03E13D14" w:rsidR="0014063A" w:rsidRDefault="0014063A">
      <w:pPr>
        <w:pStyle w:val="Endnotentext"/>
      </w:pPr>
      <w:r w:rsidRPr="0014063A">
        <w:endnoteRef/>
      </w:r>
      <w:r>
        <w:t xml:space="preserve"> Lachmann folgt hier Luthers Schrift von der Freiheit eines Christenmenschen</w:t>
      </w:r>
    </w:p>
  </w:endnote>
  <w:endnote w:id="4">
    <w:p w14:paraId="6C745721" w14:textId="387365BF" w:rsidR="0014063A" w:rsidRDefault="0014063A">
      <w:pPr>
        <w:pStyle w:val="Endnotentext"/>
      </w:pPr>
      <w:r w:rsidRPr="0014063A">
        <w:endnoteRef/>
      </w:r>
      <w:r>
        <w:t xml:space="preserve"> Hintersassen sind Leute, die ohne Grundbesitz im Gebiet eines Herrn unter dessen Schutz sitzen.</w:t>
      </w:r>
    </w:p>
  </w:endnote>
  <w:endnote w:id="5">
    <w:p w14:paraId="784A3F7B" w14:textId="4B27AC5E" w:rsidR="0014063A" w:rsidRPr="0014063A" w:rsidRDefault="0014063A" w:rsidP="0014063A">
      <w:pPr>
        <w:pStyle w:val="Endnotentext"/>
      </w:pPr>
      <w:r w:rsidRPr="0014063A">
        <w:endnoteRef/>
      </w:r>
      <w:r>
        <w:t xml:space="preserve"> </w:t>
      </w:r>
      <w:r w:rsidRPr="0014063A">
        <w:t>Bild aus dem Gerichtsverfahren: Wenn es sich um einen hohen Wert im Prozeß handelte, musste eine hohe Geldsumme als ein Pfand eingesetzt werden. Sie ging verloren, wenn der Pfandgeber verurteilt wurde.</w:t>
      </w:r>
    </w:p>
  </w:endnote>
  <w:endnote w:id="6">
    <w:p w14:paraId="7D68EA0A" w14:textId="3C4C9DA6" w:rsidR="0014063A" w:rsidRDefault="0014063A">
      <w:pPr>
        <w:pStyle w:val="Endnotentext"/>
      </w:pPr>
      <w:r w:rsidRPr="0014063A">
        <w:endnoteRef/>
      </w:r>
      <w:r>
        <w:t xml:space="preserve"> „Die Geistlichkeit strafen“ war ein volkstümlicher Gedanke durch Müntzer geworden, der Elisa als Vorbild nahm, wie er die Baalspriester töten ließ.</w:t>
      </w:r>
    </w:p>
  </w:endnote>
  <w:endnote w:id="7">
    <w:p w14:paraId="28946B38" w14:textId="0B604B77" w:rsidR="0014063A" w:rsidRDefault="0014063A">
      <w:pPr>
        <w:pStyle w:val="Endnotentext"/>
      </w:pPr>
      <w:r w:rsidRPr="0014063A">
        <w:endnoteRef/>
      </w:r>
      <w:r>
        <w:t xml:space="preserve"> Bild vom Kuchen, in den man sticht, ob er gut gebacken ist.</w:t>
      </w:r>
    </w:p>
  </w:endnote>
  <w:endnote w:id="8">
    <w:p w14:paraId="6AD2F362" w14:textId="3D231CAD" w:rsidR="0014063A" w:rsidRDefault="0014063A">
      <w:pPr>
        <w:pStyle w:val="Endnotentext"/>
      </w:pPr>
      <w:r w:rsidRPr="0014063A">
        <w:endnoteRef/>
      </w:r>
      <w:r>
        <w:t xml:space="preserve"> Der Volkswitz nannte die Bauern Kistenfeger</w:t>
      </w:r>
    </w:p>
  </w:endnote>
  <w:endnote w:id="9">
    <w:p w14:paraId="26AF5BB8" w14:textId="5F3A3C4B" w:rsidR="0014063A" w:rsidRPr="0014063A" w:rsidRDefault="0014063A" w:rsidP="0014063A">
      <w:pPr>
        <w:pStyle w:val="Endnotentext"/>
      </w:pPr>
      <w:r w:rsidRPr="0014063A">
        <w:endnoteRef/>
      </w:r>
      <w:r>
        <w:t xml:space="preserve"> </w:t>
      </w:r>
      <w:r w:rsidRPr="0014063A">
        <w:t>Feinde des Christentums</w:t>
      </w:r>
    </w:p>
  </w:endnote>
  <w:endnote w:id="10">
    <w:p w14:paraId="72863C57" w14:textId="6D5B6C63" w:rsidR="0014063A" w:rsidRPr="0014063A" w:rsidRDefault="0014063A" w:rsidP="0014063A">
      <w:pPr>
        <w:pStyle w:val="Endnotentext"/>
      </w:pPr>
      <w:r w:rsidRPr="0014063A">
        <w:endnoteRef/>
      </w:r>
      <w:r>
        <w:t xml:space="preserve"> </w:t>
      </w:r>
      <w:r w:rsidRPr="0014063A">
        <w:t>schlägt</w:t>
      </w:r>
    </w:p>
  </w:endnote>
  <w:endnote w:id="11">
    <w:p w14:paraId="5E65C5A8" w14:textId="1548CB86" w:rsidR="0014063A" w:rsidRPr="0014063A" w:rsidRDefault="0014063A" w:rsidP="0014063A">
      <w:pPr>
        <w:pStyle w:val="Endnotentext"/>
      </w:pPr>
      <w:r w:rsidRPr="0014063A">
        <w:endnoteRef/>
      </w:r>
      <w:r>
        <w:t xml:space="preserve"> </w:t>
      </w:r>
      <w:r w:rsidRPr="0014063A">
        <w:t>Lachmann scheint hier auf Karlstadt anzuspielen, den er im Verdacht hatte, Aufruhr zu predigen</w:t>
      </w:r>
    </w:p>
  </w:endnote>
  <w:endnote w:id="12">
    <w:p w14:paraId="4A1D5496" w14:textId="67E213AE" w:rsidR="0014063A" w:rsidRDefault="0014063A">
      <w:pPr>
        <w:pStyle w:val="Endnotentext"/>
      </w:pPr>
      <w:r>
        <w:rPr>
          <w:rStyle w:val="Endnotenzeichen"/>
        </w:rPr>
        <w:endnoteRef/>
      </w:r>
      <w:r>
        <w:t xml:space="preserve"> der Brief ist geschrieben nach den Greueltaten der Bauern zu Weinsberg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82AEDD" w14:textId="77777777" w:rsidR="00370A6E" w:rsidRDefault="00370A6E" w:rsidP="0014063A">
      <w:pPr>
        <w:spacing w:after="0" w:line="240" w:lineRule="auto"/>
      </w:pPr>
      <w:r>
        <w:separator/>
      </w:r>
    </w:p>
  </w:footnote>
  <w:footnote w:type="continuationSeparator" w:id="0">
    <w:p w14:paraId="1B716A1E" w14:textId="77777777" w:rsidR="00370A6E" w:rsidRDefault="00370A6E" w:rsidP="001406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F33"/>
    <w:rsid w:val="00082307"/>
    <w:rsid w:val="000C66E5"/>
    <w:rsid w:val="0014063A"/>
    <w:rsid w:val="001F54C4"/>
    <w:rsid w:val="0022039F"/>
    <w:rsid w:val="00272484"/>
    <w:rsid w:val="00297F83"/>
    <w:rsid w:val="002A48AD"/>
    <w:rsid w:val="002E6D11"/>
    <w:rsid w:val="00370A6E"/>
    <w:rsid w:val="00381C0C"/>
    <w:rsid w:val="00537F59"/>
    <w:rsid w:val="00622D1E"/>
    <w:rsid w:val="007166CE"/>
    <w:rsid w:val="007E1779"/>
    <w:rsid w:val="0083667B"/>
    <w:rsid w:val="008D7463"/>
    <w:rsid w:val="008E417E"/>
    <w:rsid w:val="008E63BE"/>
    <w:rsid w:val="00B17F33"/>
    <w:rsid w:val="00B8583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C6C46"/>
  <w15:chartTrackingRefBased/>
  <w15:docId w15:val="{3A30B131-2296-4ACE-8AF5-F2094346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14063A"/>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14063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4063A"/>
    <w:rPr>
      <w:rFonts w:ascii="Times New Roman" w:hAnsi="Times New Roman"/>
      <w:lang w:eastAsia="en-US"/>
    </w:rPr>
  </w:style>
  <w:style w:type="character" w:styleId="Endnotenzeichen">
    <w:name w:val="endnote reference"/>
    <w:basedOn w:val="Absatz-Standardschriftart"/>
    <w:uiPriority w:val="99"/>
    <w:semiHidden/>
    <w:unhideWhenUsed/>
    <w:rsid w:val="0014063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53320749">
      <w:bodyDiv w:val="1"/>
      <w:marLeft w:val="0"/>
      <w:marRight w:val="0"/>
      <w:marTop w:val="0"/>
      <w:marBottom w:val="0"/>
      <w:divBdr>
        <w:top w:val="none" w:sz="0" w:space="0" w:color="auto"/>
        <w:left w:val="none" w:sz="0" w:space="0" w:color="auto"/>
        <w:bottom w:val="none" w:sz="0" w:space="0" w:color="auto"/>
        <w:right w:val="none" w:sz="0" w:space="0" w:color="auto"/>
      </w:divBdr>
      <w:divsChild>
        <w:div w:id="164685851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32710394">
      <w:bodyDiv w:val="1"/>
      <w:marLeft w:val="0"/>
      <w:marRight w:val="0"/>
      <w:marTop w:val="0"/>
      <w:marBottom w:val="0"/>
      <w:divBdr>
        <w:top w:val="none" w:sz="0" w:space="0" w:color="auto"/>
        <w:left w:val="none" w:sz="0" w:space="0" w:color="auto"/>
        <w:bottom w:val="none" w:sz="0" w:space="0" w:color="auto"/>
        <w:right w:val="none" w:sz="0" w:space="0" w:color="auto"/>
      </w:divBdr>
    </w:div>
    <w:div w:id="972830551">
      <w:bodyDiv w:val="1"/>
      <w:marLeft w:val="0"/>
      <w:marRight w:val="0"/>
      <w:marTop w:val="0"/>
      <w:marBottom w:val="0"/>
      <w:divBdr>
        <w:top w:val="none" w:sz="0" w:space="0" w:color="auto"/>
        <w:left w:val="none" w:sz="0" w:space="0" w:color="auto"/>
        <w:bottom w:val="none" w:sz="0" w:space="0" w:color="auto"/>
        <w:right w:val="none" w:sz="0" w:space="0" w:color="auto"/>
      </w:divBdr>
      <w:divsChild>
        <w:div w:id="116392978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0048230">
      <w:bodyDiv w:val="1"/>
      <w:marLeft w:val="0"/>
      <w:marRight w:val="0"/>
      <w:marTop w:val="0"/>
      <w:marBottom w:val="0"/>
      <w:divBdr>
        <w:top w:val="none" w:sz="0" w:space="0" w:color="auto"/>
        <w:left w:val="none" w:sz="0" w:space="0" w:color="auto"/>
        <w:bottom w:val="none" w:sz="0" w:space="0" w:color="auto"/>
        <w:right w:val="none" w:sz="0" w:space="0" w:color="auto"/>
      </w:divBdr>
      <w:divsChild>
        <w:div w:id="820344225">
          <w:marLeft w:val="0"/>
          <w:marRight w:val="0"/>
          <w:marTop w:val="0"/>
          <w:marBottom w:val="0"/>
          <w:divBdr>
            <w:top w:val="none" w:sz="0" w:space="0" w:color="auto"/>
            <w:left w:val="none" w:sz="0" w:space="0" w:color="auto"/>
            <w:bottom w:val="none" w:sz="0" w:space="0" w:color="auto"/>
            <w:right w:val="none" w:sz="0" w:space="0" w:color="auto"/>
          </w:divBdr>
        </w:div>
      </w:divsChild>
    </w:div>
    <w:div w:id="1506364346">
      <w:bodyDiv w:val="1"/>
      <w:marLeft w:val="0"/>
      <w:marRight w:val="0"/>
      <w:marTop w:val="0"/>
      <w:marBottom w:val="0"/>
      <w:divBdr>
        <w:top w:val="none" w:sz="0" w:space="0" w:color="auto"/>
        <w:left w:val="none" w:sz="0" w:space="0" w:color="auto"/>
        <w:bottom w:val="none" w:sz="0" w:space="0" w:color="auto"/>
        <w:right w:val="none" w:sz="0" w:space="0" w:color="auto"/>
      </w:divBdr>
      <w:divsChild>
        <w:div w:id="2023896203">
          <w:marLeft w:val="0"/>
          <w:marRight w:val="0"/>
          <w:marTop w:val="0"/>
          <w:marBottom w:val="0"/>
          <w:divBdr>
            <w:top w:val="none" w:sz="0" w:space="0" w:color="auto"/>
            <w:left w:val="none" w:sz="0" w:space="0" w:color="auto"/>
            <w:bottom w:val="none" w:sz="0" w:space="0" w:color="auto"/>
            <w:right w:val="none" w:sz="0" w:space="0" w:color="auto"/>
          </w:divBdr>
        </w:div>
      </w:divsChild>
    </w:div>
    <w:div w:id="1802335500">
      <w:bodyDiv w:val="1"/>
      <w:marLeft w:val="0"/>
      <w:marRight w:val="0"/>
      <w:marTop w:val="0"/>
      <w:marBottom w:val="0"/>
      <w:divBdr>
        <w:top w:val="none" w:sz="0" w:space="0" w:color="auto"/>
        <w:left w:val="none" w:sz="0" w:space="0" w:color="auto"/>
        <w:bottom w:val="none" w:sz="0" w:space="0" w:color="auto"/>
        <w:right w:val="none" w:sz="0" w:space="0" w:color="auto"/>
      </w:divBdr>
      <w:divsChild>
        <w:div w:id="1762679263">
          <w:marLeft w:val="0"/>
          <w:marRight w:val="0"/>
          <w:marTop w:val="0"/>
          <w:marBottom w:val="0"/>
          <w:divBdr>
            <w:top w:val="none" w:sz="0" w:space="0" w:color="auto"/>
            <w:left w:val="none" w:sz="0" w:space="0" w:color="auto"/>
            <w:bottom w:val="none" w:sz="0" w:space="0" w:color="auto"/>
            <w:right w:val="none" w:sz="0" w:space="0" w:color="auto"/>
          </w:divBdr>
        </w:div>
      </w:divsChild>
    </w:div>
    <w:div w:id="1882280093">
      <w:bodyDiv w:val="1"/>
      <w:marLeft w:val="0"/>
      <w:marRight w:val="0"/>
      <w:marTop w:val="0"/>
      <w:marBottom w:val="0"/>
      <w:divBdr>
        <w:top w:val="none" w:sz="0" w:space="0" w:color="auto"/>
        <w:left w:val="none" w:sz="0" w:space="0" w:color="auto"/>
        <w:bottom w:val="none" w:sz="0" w:space="0" w:color="auto"/>
        <w:right w:val="none" w:sz="0" w:space="0" w:color="auto"/>
      </w:divBdr>
      <w:divsChild>
        <w:div w:id="1603299919">
          <w:marLeft w:val="0"/>
          <w:marRight w:val="0"/>
          <w:marTop w:val="0"/>
          <w:marBottom w:val="0"/>
          <w:divBdr>
            <w:top w:val="none" w:sz="0" w:space="0" w:color="auto"/>
            <w:left w:val="none" w:sz="0" w:space="0" w:color="auto"/>
            <w:bottom w:val="none" w:sz="0" w:space="0" w:color="auto"/>
            <w:right w:val="none" w:sz="0" w:space="0" w:color="auto"/>
          </w:divBdr>
        </w:div>
      </w:divsChild>
    </w:div>
    <w:div w:id="1961840105">
      <w:bodyDiv w:val="1"/>
      <w:marLeft w:val="0"/>
      <w:marRight w:val="0"/>
      <w:marTop w:val="0"/>
      <w:marBottom w:val="0"/>
      <w:divBdr>
        <w:top w:val="none" w:sz="0" w:space="0" w:color="auto"/>
        <w:left w:val="none" w:sz="0" w:space="0" w:color="auto"/>
        <w:bottom w:val="none" w:sz="0" w:space="0" w:color="auto"/>
        <w:right w:val="none" w:sz="0" w:space="0" w:color="auto"/>
      </w:divBdr>
      <w:divsChild>
        <w:div w:id="1965841087">
          <w:marLeft w:val="0"/>
          <w:marRight w:val="0"/>
          <w:marTop w:val="0"/>
          <w:marBottom w:val="0"/>
          <w:divBdr>
            <w:top w:val="none" w:sz="0" w:space="0" w:color="auto"/>
            <w:left w:val="none" w:sz="0" w:space="0" w:color="auto"/>
            <w:bottom w:val="none" w:sz="0" w:space="0" w:color="auto"/>
            <w:right w:val="none" w:sz="0" w:space="0" w:color="auto"/>
          </w:divBdr>
        </w:div>
      </w:divsChild>
    </w:div>
    <w:div w:id="2022393629">
      <w:bodyDiv w:val="1"/>
      <w:marLeft w:val="0"/>
      <w:marRight w:val="0"/>
      <w:marTop w:val="0"/>
      <w:marBottom w:val="0"/>
      <w:divBdr>
        <w:top w:val="none" w:sz="0" w:space="0" w:color="auto"/>
        <w:left w:val="none" w:sz="0" w:space="0" w:color="auto"/>
        <w:bottom w:val="none" w:sz="0" w:space="0" w:color="auto"/>
        <w:right w:val="none" w:sz="0" w:space="0" w:color="auto"/>
      </w:divBdr>
      <w:divsChild>
        <w:div w:id="16745763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25CA6F-9A8D-4922-967C-531349E40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12</Pages>
  <Words>4951</Words>
  <Characters>31194</Characters>
  <Application>Microsoft Office Word</Application>
  <DocSecurity>0</DocSecurity>
  <Lines>259</Lines>
  <Paragraphs>72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36073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2020-12-05T10:18:00Z</dcterms:created>
  <dcterms:modified xsi:type="dcterms:W3CDTF">2020-12-05T21:24:00Z</dcterms:modified>
  <dc:title>Drei Briefe an die aufrührerischen Bauern</dc:title>
  <dc:creator>Lachmann, Johann</dc:creator>
  <dc:language>de</dc:language>
</cp:coreProperties>
</file>